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59757"/>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8"/>
                    <a:srcRect/>
                    <a:stretch>
                      <a:fillRect/>
                    </a:stretch>
                  </pic:blipFill>
                  <pic:spPr bwMode="auto">
                    <a:xfrm>
                      <a:off x="0" y="0"/>
                      <a:ext cx="5918835"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7D517D">
        <w:rPr>
          <w:rFonts w:ascii="Tahoma" w:hAnsi="Tahoma" w:cs="Tahoma"/>
          <w:b/>
          <w:spacing w:val="20"/>
        </w:rPr>
        <w:t>27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536"/>
        <w:gridCol w:w="4678"/>
      </w:tblGrid>
      <w:tr w:rsidR="00E3371C" w:rsidRPr="001A31D4" w:rsidTr="003743EF">
        <w:trPr>
          <w:trHeight w:val="47"/>
        </w:trPr>
        <w:tc>
          <w:tcPr>
            <w:tcW w:w="4536" w:type="dxa"/>
            <w:shd w:val="clear" w:color="auto" w:fill="D9D9D9"/>
          </w:tcPr>
          <w:p w:rsidR="00E3371C" w:rsidRPr="0084586B" w:rsidRDefault="00E3371C" w:rsidP="007D517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7D517D">
              <w:rPr>
                <w:rFonts w:ascii="Tahoma" w:hAnsi="Tahoma" w:cs="Tahoma"/>
                <w:b/>
                <w:bCs/>
                <w:sz w:val="22"/>
                <w:szCs w:val="22"/>
              </w:rPr>
              <w:t>533</w:t>
            </w:r>
            <w:r w:rsidRPr="0084586B">
              <w:rPr>
                <w:rFonts w:ascii="Tahoma" w:hAnsi="Tahoma" w:cs="Tahoma"/>
                <w:b/>
                <w:bCs/>
                <w:sz w:val="22"/>
                <w:szCs w:val="22"/>
              </w:rPr>
              <w:t>/2018</w:t>
            </w:r>
          </w:p>
        </w:tc>
        <w:tc>
          <w:tcPr>
            <w:tcW w:w="4678" w:type="dxa"/>
            <w:shd w:val="clear" w:color="auto" w:fill="D9D9D9"/>
          </w:tcPr>
          <w:p w:rsidR="00E3371C" w:rsidRPr="0084586B" w:rsidRDefault="00E3371C" w:rsidP="00C80E58">
            <w:pPr>
              <w:spacing w:line="276" w:lineRule="auto"/>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743EF">
        <w:trPr>
          <w:trHeight w:val="740"/>
        </w:trPr>
        <w:tc>
          <w:tcPr>
            <w:tcW w:w="4536" w:type="dxa"/>
          </w:tcPr>
          <w:p w:rsidR="00E3371C" w:rsidRPr="0084586B" w:rsidRDefault="00E3371C" w:rsidP="007E5C5E">
            <w:pPr>
              <w:rPr>
                <w:rStyle w:val="af1"/>
                <w:rFonts w:ascii="Tahoma" w:hAnsi="Tahoma" w:cs="Tahoma"/>
                <w:b/>
                <w:i w:val="0"/>
              </w:rPr>
            </w:pPr>
          </w:p>
          <w:p w:rsidR="00E3371C" w:rsidRPr="00091DAD" w:rsidRDefault="00091DAD" w:rsidP="00F06CDB">
            <w:pPr>
              <w:pStyle w:val="af4"/>
              <w:rPr>
                <w:rStyle w:val="a7"/>
                <w:rFonts w:ascii="Tahoma" w:hAnsi="Tahoma" w:cs="Tahoma"/>
                <w:b w:val="0"/>
                <w:szCs w:val="22"/>
              </w:rPr>
            </w:pPr>
            <w:r w:rsidRPr="00091DAD">
              <w:rPr>
                <w:rFonts w:ascii="Tahoma" w:hAnsi="Tahoma" w:cs="Tahoma"/>
                <w:b/>
                <w:bCs/>
                <w:szCs w:val="22"/>
                <w:lang w:eastAsia="el-GR"/>
              </w:rPr>
              <w:t xml:space="preserve">ΑΔΑ: </w:t>
            </w:r>
            <w:r w:rsidRPr="00091DAD">
              <w:rPr>
                <w:rFonts w:ascii="Tahoma" w:hAnsi="Tahoma" w:cs="Tahoma"/>
                <w:szCs w:val="22"/>
                <w:lang w:eastAsia="el-GR"/>
              </w:rPr>
              <w:t>ΨΙ57ΩΨΑ-ΖΤΜ</w:t>
            </w:r>
          </w:p>
        </w:tc>
        <w:tc>
          <w:tcPr>
            <w:tcW w:w="4678" w:type="dxa"/>
            <w:shd w:val="clear" w:color="auto" w:fill="D9D9D9"/>
          </w:tcPr>
          <w:p w:rsidR="007D517D" w:rsidRDefault="00E3371C" w:rsidP="001220FB">
            <w:pPr>
              <w:jc w:val="center"/>
              <w:rPr>
                <w:rFonts w:ascii="Tahoma" w:hAnsi="Tahoma" w:cs="Tahoma"/>
                <w:b/>
              </w:rPr>
            </w:pPr>
            <w:r w:rsidRPr="003C0CF4">
              <w:rPr>
                <w:rFonts w:ascii="Tahoma" w:hAnsi="Tahoma" w:cs="Tahoma"/>
                <w:b/>
                <w:sz w:val="20"/>
                <w:szCs w:val="20"/>
              </w:rPr>
              <w:t>«</w:t>
            </w:r>
            <w:r w:rsidR="007D517D" w:rsidRPr="007D517D">
              <w:rPr>
                <w:rFonts w:ascii="Tahoma" w:hAnsi="Tahoma" w:cs="Tahoma"/>
                <w:b/>
                <w:sz w:val="22"/>
                <w:szCs w:val="22"/>
              </w:rPr>
              <w:t xml:space="preserve">Έγκριση υποχρεωτικής αναμόρφωσης του πίνακα </w:t>
            </w:r>
            <w:proofErr w:type="spellStart"/>
            <w:r w:rsidR="007D517D" w:rsidRPr="007D517D">
              <w:rPr>
                <w:rFonts w:ascii="Tahoma" w:hAnsi="Tahoma" w:cs="Tahoma"/>
                <w:b/>
                <w:sz w:val="22"/>
                <w:szCs w:val="22"/>
              </w:rPr>
              <w:t>στοχοθεσίας</w:t>
            </w:r>
            <w:proofErr w:type="spellEnd"/>
            <w:r w:rsidR="007D517D" w:rsidRPr="007D517D">
              <w:rPr>
                <w:rFonts w:ascii="Tahoma" w:hAnsi="Tahoma" w:cs="Tahoma"/>
                <w:b/>
                <w:sz w:val="22"/>
                <w:szCs w:val="22"/>
              </w:rPr>
              <w:t xml:space="preserve"> οικονομικών  αποτελεσμάτων 2018 του Δήμου </w:t>
            </w:r>
            <w:proofErr w:type="spellStart"/>
            <w:r w:rsidR="007D517D" w:rsidRPr="007D517D">
              <w:rPr>
                <w:rFonts w:ascii="Tahoma" w:hAnsi="Tahoma" w:cs="Tahoma"/>
                <w:b/>
                <w:sz w:val="22"/>
                <w:szCs w:val="22"/>
              </w:rPr>
              <w:t>Αρταίων</w:t>
            </w:r>
            <w:proofErr w:type="spellEnd"/>
            <w:r w:rsidR="007D517D" w:rsidRPr="007D517D">
              <w:rPr>
                <w:rFonts w:ascii="Tahoma" w:hAnsi="Tahoma" w:cs="Tahoma"/>
                <w:b/>
                <w:sz w:val="22"/>
                <w:szCs w:val="22"/>
              </w:rPr>
              <w:t xml:space="preserve"> βάσει της αρ. 34574/2018 ΚΥΑ   </w:t>
            </w:r>
          </w:p>
          <w:p w:rsidR="00E3371C" w:rsidRPr="003C0CF4" w:rsidRDefault="007D517D" w:rsidP="001220FB">
            <w:pPr>
              <w:jc w:val="center"/>
              <w:rPr>
                <w:rStyle w:val="af1"/>
                <w:rFonts w:ascii="Tahoma" w:hAnsi="Tahoma" w:cs="Tahoma"/>
                <w:b/>
                <w:i w:val="0"/>
                <w:iCs w:val="0"/>
                <w:sz w:val="20"/>
                <w:szCs w:val="20"/>
              </w:rPr>
            </w:pPr>
            <w:r w:rsidRPr="007D517D">
              <w:rPr>
                <w:rFonts w:ascii="Tahoma" w:hAnsi="Tahoma" w:cs="Tahoma"/>
                <w:b/>
                <w:sz w:val="22"/>
                <w:szCs w:val="22"/>
              </w:rPr>
              <w:t xml:space="preserve">   </w:t>
            </w:r>
            <w:proofErr w:type="spellStart"/>
            <w:r w:rsidR="00AF0A1E">
              <w:rPr>
                <w:rFonts w:ascii="Tahoma" w:hAnsi="Tahoma" w:cs="Tahoma"/>
                <w:b/>
                <w:sz w:val="22"/>
                <w:szCs w:val="22"/>
              </w:rPr>
              <w:t>Αριθμ</w:t>
            </w:r>
            <w:proofErr w:type="spellEnd"/>
            <w:r w:rsidR="00AF0A1E">
              <w:rPr>
                <w:rFonts w:ascii="Tahoma" w:hAnsi="Tahoma" w:cs="Tahoma"/>
                <w:b/>
                <w:sz w:val="22"/>
                <w:szCs w:val="22"/>
              </w:rPr>
              <w:t xml:space="preserve">. </w:t>
            </w:r>
            <w:r w:rsidRPr="007D517D">
              <w:rPr>
                <w:rFonts w:ascii="Tahoma" w:hAnsi="Tahoma" w:cs="Tahoma"/>
                <w:b/>
                <w:sz w:val="22"/>
                <w:szCs w:val="22"/>
              </w:rPr>
              <w:t>478 /2018 Α.Ο.Ε.</w:t>
            </w:r>
            <w:r w:rsidR="006721A7" w:rsidRPr="003C0CF4">
              <w:rPr>
                <w:rFonts w:ascii="Tahoma" w:hAnsi="Tahoma" w:cs="Tahoma"/>
                <w:b/>
                <w:sz w:val="20"/>
                <w:szCs w:val="20"/>
              </w:rPr>
              <w:t>»</w:t>
            </w:r>
          </w:p>
        </w:tc>
      </w:tr>
    </w:tbl>
    <w:p w:rsidR="001220FB" w:rsidRDefault="001220FB" w:rsidP="00C62F63">
      <w:pPr>
        <w:pStyle w:val="af4"/>
        <w:spacing w:line="276" w:lineRule="auto"/>
        <w:jc w:val="both"/>
        <w:rPr>
          <w:rFonts w:ascii="Tahoma" w:hAnsi="Tahoma" w:cs="Tahoma"/>
          <w:szCs w:val="22"/>
        </w:rPr>
      </w:pPr>
    </w:p>
    <w:p w:rsidR="00C62F63" w:rsidRDefault="00C62F63" w:rsidP="00C62F63">
      <w:pPr>
        <w:pStyle w:val="af4"/>
        <w:spacing w:line="276" w:lineRule="auto"/>
        <w:jc w:val="both"/>
        <w:rPr>
          <w:rFonts w:ascii="Tahoma" w:hAnsi="Tahoma" w:cs="Tahoma"/>
          <w:szCs w:val="13"/>
          <w:shd w:val="clear" w:color="auto" w:fill="FFFFFF"/>
        </w:rPr>
      </w:pPr>
      <w:r>
        <w:rPr>
          <w:rFonts w:ascii="Tahoma" w:hAnsi="Tahoma" w:cs="Tahoma"/>
          <w:szCs w:val="22"/>
        </w:rPr>
        <w:t xml:space="preserve">Στην Άρτα σήμερα την </w:t>
      </w:r>
      <w:r w:rsidR="007D517D">
        <w:rPr>
          <w:rFonts w:ascii="Tahoma" w:hAnsi="Tahoma" w:cs="Tahoma"/>
          <w:szCs w:val="22"/>
        </w:rPr>
        <w:t>εικοστή  ογδόη</w:t>
      </w:r>
      <w:r w:rsidR="006348F0">
        <w:rPr>
          <w:rFonts w:ascii="Tahoma" w:hAnsi="Tahoma" w:cs="Tahoma"/>
          <w:szCs w:val="22"/>
        </w:rPr>
        <w:t xml:space="preserve">  </w:t>
      </w:r>
      <w:r>
        <w:rPr>
          <w:rFonts w:ascii="Tahoma" w:hAnsi="Tahoma" w:cs="Tahoma"/>
          <w:szCs w:val="22"/>
        </w:rPr>
        <w:t>(</w:t>
      </w:r>
      <w:r w:rsidR="007D517D">
        <w:rPr>
          <w:rFonts w:ascii="Tahoma" w:hAnsi="Tahoma" w:cs="Tahoma"/>
          <w:szCs w:val="22"/>
        </w:rPr>
        <w:t>28</w:t>
      </w:r>
      <w:r>
        <w:rPr>
          <w:rFonts w:ascii="Tahoma" w:hAnsi="Tahoma" w:cs="Tahoma"/>
          <w:szCs w:val="22"/>
        </w:rPr>
        <w:t xml:space="preserve">)  του μηνός  </w:t>
      </w:r>
      <w:r w:rsidR="00B1783A">
        <w:rPr>
          <w:rFonts w:ascii="Tahoma" w:hAnsi="Tahoma" w:cs="Tahoma"/>
          <w:szCs w:val="22"/>
        </w:rPr>
        <w:t>Σεπτεμβρίου</w:t>
      </w:r>
      <w:r>
        <w:rPr>
          <w:rFonts w:ascii="Tahoma" w:hAnsi="Tahoma" w:cs="Tahoma"/>
          <w:szCs w:val="22"/>
        </w:rPr>
        <w:t xml:space="preserve"> του έτους 2018 ημέρα  </w:t>
      </w:r>
      <w:r w:rsidR="007D517D">
        <w:rPr>
          <w:rFonts w:ascii="Tahoma" w:hAnsi="Tahoma" w:cs="Tahoma"/>
          <w:szCs w:val="22"/>
        </w:rPr>
        <w:t>Παρασκευή</w:t>
      </w:r>
      <w:r>
        <w:rPr>
          <w:rFonts w:ascii="Tahoma" w:hAnsi="Tahoma" w:cs="Tahoma"/>
          <w:szCs w:val="22"/>
        </w:rPr>
        <w:t xml:space="preserve">  και ώρα </w:t>
      </w:r>
      <w:r w:rsidR="00B1783A">
        <w:rPr>
          <w:rFonts w:ascii="Tahoma" w:hAnsi="Tahoma" w:cs="Tahoma"/>
          <w:szCs w:val="22"/>
        </w:rPr>
        <w:t>1</w:t>
      </w:r>
      <w:r w:rsidR="007D517D">
        <w:rPr>
          <w:rFonts w:ascii="Tahoma" w:hAnsi="Tahoma" w:cs="Tahoma"/>
          <w:szCs w:val="22"/>
        </w:rPr>
        <w:t>5</w:t>
      </w:r>
      <w:r w:rsidR="00B1783A">
        <w:rPr>
          <w:rFonts w:ascii="Tahoma" w:hAnsi="Tahoma" w:cs="Tahoma"/>
          <w:szCs w:val="22"/>
        </w:rPr>
        <w:t>,</w:t>
      </w:r>
      <w:r w:rsidR="006348F0">
        <w:rPr>
          <w:rFonts w:ascii="Tahoma" w:hAnsi="Tahoma" w:cs="Tahoma"/>
          <w:szCs w:val="22"/>
        </w:rPr>
        <w:t>00</w:t>
      </w:r>
      <w:r w:rsidR="00B1783A">
        <w:rPr>
          <w:rFonts w:ascii="Tahoma" w:hAnsi="Tahoma" w:cs="Tahoma"/>
          <w:szCs w:val="22"/>
        </w:rPr>
        <w:t xml:space="preserve"> </w:t>
      </w:r>
      <w:r>
        <w:rPr>
          <w:rFonts w:ascii="Tahoma" w:hAnsi="Tahoma" w:cs="Tahoma"/>
          <w:szCs w:val="22"/>
        </w:rPr>
        <w:t xml:space="preserve">, το Δημοτικό Συμβούλιο του Δήμου </w:t>
      </w:r>
      <w:proofErr w:type="spellStart"/>
      <w:r>
        <w:rPr>
          <w:rFonts w:ascii="Tahoma" w:hAnsi="Tahoma" w:cs="Tahoma"/>
          <w:szCs w:val="22"/>
        </w:rPr>
        <w:t>Αρταίων</w:t>
      </w:r>
      <w:proofErr w:type="spellEnd"/>
      <w:r>
        <w:rPr>
          <w:rFonts w:ascii="Tahoma" w:hAnsi="Tahoma" w:cs="Tahoma"/>
          <w:szCs w:val="22"/>
        </w:rPr>
        <w:t xml:space="preserve"> </w:t>
      </w:r>
      <w:r>
        <w:rPr>
          <w:rFonts w:ascii="Tahoma" w:hAnsi="Tahoma" w:cs="Tahoma"/>
          <w:szCs w:val="22"/>
          <w:shd w:val="clear" w:color="auto" w:fill="FFFFFF"/>
        </w:rPr>
        <w:t xml:space="preserve">συνήλθε σε </w:t>
      </w:r>
      <w:r w:rsidR="007D517D">
        <w:rPr>
          <w:rFonts w:ascii="Tahoma" w:hAnsi="Tahoma" w:cs="Tahoma"/>
          <w:szCs w:val="22"/>
          <w:shd w:val="clear" w:color="auto" w:fill="FFFFFF"/>
        </w:rPr>
        <w:t xml:space="preserve">έκτακτη </w:t>
      </w:r>
      <w:r>
        <w:rPr>
          <w:rFonts w:ascii="Tahoma" w:hAnsi="Tahoma" w:cs="Tahoma"/>
          <w:szCs w:val="22"/>
          <w:shd w:val="clear" w:color="auto" w:fill="FFFFFF"/>
        </w:rPr>
        <w:t xml:space="preserve">δημόσια </w:t>
      </w:r>
      <w:r>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Pr>
          <w:rFonts w:ascii="Tahoma" w:hAnsi="Tahoma" w:cs="Tahoma"/>
          <w:szCs w:val="13"/>
          <w:shd w:val="clear" w:color="auto" w:fill="FFFFFF"/>
        </w:rPr>
        <w:t>πρωτ</w:t>
      </w:r>
      <w:proofErr w:type="spellEnd"/>
      <w:r>
        <w:rPr>
          <w:rFonts w:ascii="Tahoma" w:hAnsi="Tahoma" w:cs="Tahoma"/>
          <w:szCs w:val="13"/>
          <w:shd w:val="clear" w:color="auto" w:fill="FFFFFF"/>
        </w:rPr>
        <w:t xml:space="preserve">. </w:t>
      </w:r>
      <w:r w:rsidR="007D517D">
        <w:rPr>
          <w:rFonts w:ascii="Tahoma" w:hAnsi="Tahoma" w:cs="Tahoma"/>
          <w:bCs/>
          <w:color w:val="000000"/>
          <w:szCs w:val="22"/>
          <w:lang w:eastAsia="el-GR"/>
        </w:rPr>
        <w:t>23108</w:t>
      </w:r>
      <w:r w:rsidR="006348F0" w:rsidRPr="006348F0">
        <w:rPr>
          <w:rFonts w:ascii="Tahoma" w:hAnsi="Tahoma" w:cs="Tahoma"/>
          <w:bCs/>
          <w:color w:val="000000"/>
          <w:szCs w:val="22"/>
          <w:lang w:eastAsia="el-GR"/>
        </w:rPr>
        <w:t>/</w:t>
      </w:r>
      <w:r w:rsidR="007D517D">
        <w:rPr>
          <w:rFonts w:ascii="Tahoma" w:hAnsi="Tahoma" w:cs="Tahoma"/>
          <w:bCs/>
          <w:color w:val="000000"/>
          <w:szCs w:val="22"/>
          <w:lang w:eastAsia="el-GR"/>
        </w:rPr>
        <w:t>27</w:t>
      </w:r>
      <w:r w:rsidR="006348F0" w:rsidRPr="006348F0">
        <w:rPr>
          <w:rFonts w:ascii="Tahoma" w:hAnsi="Tahoma" w:cs="Tahoma"/>
          <w:bCs/>
          <w:color w:val="000000"/>
          <w:szCs w:val="22"/>
          <w:lang w:eastAsia="el-GR"/>
        </w:rPr>
        <w:t>-9-2018</w:t>
      </w:r>
      <w:r w:rsidR="006348F0" w:rsidRPr="00BA1E01">
        <w:rPr>
          <w:rFonts w:ascii="Tahoma" w:hAnsi="Tahoma" w:cs="Tahoma"/>
          <w:b/>
          <w:bCs/>
          <w:color w:val="000000"/>
          <w:sz w:val="24"/>
          <w:lang w:eastAsia="el-GR"/>
        </w:rPr>
        <w:t xml:space="preserve"> </w:t>
      </w:r>
      <w:r>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C62F63" w:rsidRDefault="00C62F63" w:rsidP="00C62F63">
      <w:pPr>
        <w:pStyle w:val="af4"/>
        <w:spacing w:line="276" w:lineRule="auto"/>
        <w:jc w:val="both"/>
        <w:rPr>
          <w:rFonts w:ascii="Tahoma" w:hAnsi="Tahoma" w:cs="Tahoma"/>
          <w:szCs w:val="13"/>
        </w:rPr>
      </w:pPr>
      <w:r>
        <w:rPr>
          <w:rFonts w:ascii="Tahoma" w:hAnsi="Tahoma" w:cs="Tahoma"/>
          <w:szCs w:val="13"/>
        </w:rPr>
        <w:t xml:space="preserve">    </w:t>
      </w:r>
      <w:r w:rsidR="00681611">
        <w:rPr>
          <w:rFonts w:ascii="Tahoma" w:hAnsi="Tahoma" w:cs="Tahoma"/>
          <w:szCs w:val="13"/>
        </w:rPr>
        <w:t>Παρόντος</w:t>
      </w:r>
      <w:r>
        <w:rPr>
          <w:rFonts w:ascii="Tahoma" w:hAnsi="Tahoma" w:cs="Tahoma"/>
          <w:szCs w:val="13"/>
        </w:rPr>
        <w:t xml:space="preserve">  του κ. Δημάρχου Χρήστου </w:t>
      </w:r>
      <w:proofErr w:type="spellStart"/>
      <w:r>
        <w:rPr>
          <w:rFonts w:ascii="Tahoma" w:hAnsi="Tahoma" w:cs="Tahoma"/>
          <w:szCs w:val="13"/>
        </w:rPr>
        <w:t>Τσιρογιάννη</w:t>
      </w:r>
      <w:proofErr w:type="spellEnd"/>
      <w:r>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w:t>
      </w:r>
    </w:p>
    <w:p w:rsidR="003743EF" w:rsidRDefault="003743EF" w:rsidP="00C62F63">
      <w:pPr>
        <w:pStyle w:val="af4"/>
        <w:spacing w:line="276" w:lineRule="auto"/>
        <w:jc w:val="both"/>
        <w:rPr>
          <w:rFonts w:ascii="Tahoma" w:hAnsi="Tahoma" w:cs="Tahoma"/>
          <w:szCs w:val="13"/>
        </w:rPr>
      </w:pPr>
    </w:p>
    <w:p w:rsidR="00C62F63" w:rsidRPr="00C75E0D" w:rsidRDefault="00C62F63" w:rsidP="00C62F63">
      <w:pPr>
        <w:jc w:val="both"/>
        <w:rPr>
          <w:rFonts w:ascii="Tahoma" w:hAnsi="Tahoma" w:cs="Tahoma"/>
          <w:b/>
          <w:color w:val="000000"/>
          <w:sz w:val="22"/>
          <w:szCs w:val="22"/>
        </w:rPr>
      </w:pPr>
      <w:r>
        <w:rPr>
          <w:rFonts w:ascii="Tahoma" w:hAnsi="Tahoma" w:cs="Tahoma"/>
          <w:b/>
          <w:color w:val="000000"/>
          <w:spacing w:val="-20"/>
          <w:sz w:val="22"/>
          <w:szCs w:val="22"/>
        </w:rPr>
        <w:t xml:space="preserve">      </w:t>
      </w:r>
      <w:r w:rsidRPr="00C75E0D">
        <w:rPr>
          <w:rFonts w:ascii="Tahoma" w:hAnsi="Tahoma" w:cs="Tahoma"/>
          <w:b/>
          <w:color w:val="000000"/>
          <w:sz w:val="22"/>
          <w:szCs w:val="22"/>
          <w:highlight w:val="lightGray"/>
        </w:rPr>
        <w:t>Παρόντες Δημοτικοί Σύμβουλοι</w:t>
      </w:r>
      <w:r w:rsidR="00C75E0D" w:rsidRPr="00C75E0D">
        <w:rPr>
          <w:rFonts w:ascii="Tahoma" w:hAnsi="Tahoma" w:cs="Tahoma"/>
          <w:b/>
          <w:color w:val="000000"/>
          <w:sz w:val="22"/>
          <w:szCs w:val="22"/>
        </w:rPr>
        <w:t xml:space="preserve">  </w:t>
      </w:r>
    </w:p>
    <w:tbl>
      <w:tblPr>
        <w:tblW w:w="0" w:type="auto"/>
        <w:tblLook w:val="01E0"/>
      </w:tblPr>
      <w:tblGrid>
        <w:gridCol w:w="4698"/>
        <w:gridCol w:w="4698"/>
      </w:tblGrid>
      <w:tr w:rsidR="00C62F63" w:rsidTr="00C0308E">
        <w:trPr>
          <w:trHeight w:val="2689"/>
        </w:trPr>
        <w:tc>
          <w:tcPr>
            <w:tcW w:w="4698" w:type="dxa"/>
          </w:tcPr>
          <w:p w:rsidR="007D517D" w:rsidRPr="00933ECD" w:rsidRDefault="00C62F63" w:rsidP="00933ECD">
            <w:pPr>
              <w:pStyle w:val="ab"/>
              <w:numPr>
                <w:ilvl w:val="0"/>
                <w:numId w:val="12"/>
              </w:numPr>
              <w:rPr>
                <w:rFonts w:ascii="Tahoma" w:hAnsi="Tahoma" w:cs="Tahoma"/>
              </w:rPr>
            </w:pPr>
            <w:r w:rsidRPr="00933ECD">
              <w:rPr>
                <w:rFonts w:ascii="Tahoma" w:hAnsi="Tahoma" w:cs="Tahoma"/>
                <w:sz w:val="22"/>
                <w:szCs w:val="22"/>
              </w:rPr>
              <w:t>Λώλος Ανδρέας Πρόεδρος</w:t>
            </w:r>
            <w:r w:rsidR="007D517D" w:rsidRPr="00933ECD">
              <w:rPr>
                <w:rFonts w:ascii="Tahoma" w:hAnsi="Tahoma" w:cs="Tahoma"/>
                <w:sz w:val="22"/>
                <w:szCs w:val="22"/>
              </w:rPr>
              <w:t xml:space="preserve"> </w:t>
            </w:r>
          </w:p>
          <w:p w:rsidR="007D517D" w:rsidRPr="00933ECD" w:rsidRDefault="007D517D" w:rsidP="00933ECD">
            <w:pPr>
              <w:pStyle w:val="ab"/>
              <w:numPr>
                <w:ilvl w:val="0"/>
                <w:numId w:val="12"/>
              </w:numPr>
              <w:rPr>
                <w:rFonts w:ascii="Tahoma" w:hAnsi="Tahoma" w:cs="Tahoma"/>
              </w:rPr>
            </w:pPr>
            <w:proofErr w:type="spellStart"/>
            <w:r w:rsidRPr="00933ECD">
              <w:rPr>
                <w:rFonts w:ascii="Tahoma" w:hAnsi="Tahoma" w:cs="Tahoma"/>
                <w:sz w:val="22"/>
                <w:szCs w:val="22"/>
              </w:rPr>
              <w:t>Μπαλάγκας</w:t>
            </w:r>
            <w:proofErr w:type="spellEnd"/>
            <w:r w:rsidRPr="00933ECD">
              <w:rPr>
                <w:rFonts w:ascii="Tahoma" w:hAnsi="Tahoma" w:cs="Tahoma"/>
                <w:sz w:val="22"/>
                <w:szCs w:val="22"/>
              </w:rPr>
              <w:t xml:space="preserve"> Γεώργιος </w:t>
            </w:r>
          </w:p>
          <w:p w:rsidR="007D517D" w:rsidRPr="00933ECD" w:rsidRDefault="007D517D" w:rsidP="00933ECD">
            <w:pPr>
              <w:pStyle w:val="ab"/>
              <w:numPr>
                <w:ilvl w:val="0"/>
                <w:numId w:val="12"/>
              </w:numPr>
              <w:rPr>
                <w:rFonts w:ascii="Tahoma" w:hAnsi="Tahoma" w:cs="Tahoma"/>
              </w:rPr>
            </w:pPr>
            <w:proofErr w:type="spellStart"/>
            <w:r w:rsidRPr="00933ECD">
              <w:rPr>
                <w:rFonts w:ascii="Tahoma" w:hAnsi="Tahoma" w:cs="Tahoma"/>
                <w:sz w:val="22"/>
                <w:szCs w:val="22"/>
              </w:rPr>
              <w:t>Πατήλας</w:t>
            </w:r>
            <w:proofErr w:type="spellEnd"/>
            <w:r w:rsidRPr="00933ECD">
              <w:rPr>
                <w:rFonts w:ascii="Tahoma" w:hAnsi="Tahoma" w:cs="Tahoma"/>
                <w:sz w:val="22"/>
                <w:szCs w:val="22"/>
              </w:rPr>
              <w:t xml:space="preserve"> Κωνσταντίνος</w:t>
            </w:r>
          </w:p>
          <w:p w:rsidR="00EB5207" w:rsidRPr="00674327" w:rsidRDefault="00EB5207" w:rsidP="00933ECD">
            <w:pPr>
              <w:pStyle w:val="ab"/>
              <w:numPr>
                <w:ilvl w:val="0"/>
                <w:numId w:val="12"/>
              </w:numPr>
              <w:jc w:val="both"/>
              <w:rPr>
                <w:rFonts w:ascii="Tahoma" w:hAnsi="Tahoma" w:cs="Tahoma"/>
              </w:rPr>
            </w:pPr>
            <w:r w:rsidRPr="00674327">
              <w:rPr>
                <w:rFonts w:ascii="Tahoma" w:hAnsi="Tahoma" w:cs="Tahoma"/>
                <w:sz w:val="22"/>
                <w:szCs w:val="22"/>
              </w:rPr>
              <w:t>Τράμπας Κωνσταντίνος</w:t>
            </w:r>
          </w:p>
          <w:p w:rsidR="007D517D" w:rsidRDefault="00EB5207" w:rsidP="00933ECD">
            <w:pPr>
              <w:pStyle w:val="ab"/>
              <w:numPr>
                <w:ilvl w:val="0"/>
                <w:numId w:val="12"/>
              </w:numPr>
              <w:rPr>
                <w:rFonts w:ascii="Tahoma" w:hAnsi="Tahoma" w:cs="Tahoma"/>
              </w:rPr>
            </w:pPr>
            <w:proofErr w:type="spellStart"/>
            <w:r w:rsidRPr="00674327">
              <w:rPr>
                <w:rFonts w:ascii="Tahoma" w:hAnsi="Tahoma" w:cs="Tahoma"/>
                <w:sz w:val="22"/>
                <w:szCs w:val="22"/>
              </w:rPr>
              <w:t>Πανέτας</w:t>
            </w:r>
            <w:proofErr w:type="spellEnd"/>
            <w:r w:rsidRPr="00674327">
              <w:rPr>
                <w:rFonts w:ascii="Tahoma" w:hAnsi="Tahoma" w:cs="Tahoma"/>
                <w:sz w:val="22"/>
                <w:szCs w:val="22"/>
              </w:rPr>
              <w:t xml:space="preserve"> Γεώργιος</w:t>
            </w:r>
          </w:p>
          <w:p w:rsidR="007D517D" w:rsidRPr="006348F0" w:rsidRDefault="007D517D" w:rsidP="00933ECD">
            <w:pPr>
              <w:pStyle w:val="ab"/>
              <w:numPr>
                <w:ilvl w:val="0"/>
                <w:numId w:val="12"/>
              </w:numPr>
              <w:rPr>
                <w:rFonts w:ascii="Tahoma" w:hAnsi="Tahoma" w:cs="Tahoma"/>
              </w:rPr>
            </w:pPr>
            <w:proofErr w:type="spellStart"/>
            <w:r w:rsidRPr="006348F0">
              <w:rPr>
                <w:rFonts w:ascii="Tahoma" w:hAnsi="Tahoma" w:cs="Tahoma"/>
                <w:sz w:val="22"/>
                <w:szCs w:val="22"/>
              </w:rPr>
              <w:t>Καραγεώργος</w:t>
            </w:r>
            <w:proofErr w:type="spellEnd"/>
            <w:r w:rsidRPr="006348F0">
              <w:rPr>
                <w:rFonts w:ascii="Tahoma" w:hAnsi="Tahoma" w:cs="Tahoma"/>
                <w:sz w:val="22"/>
                <w:szCs w:val="22"/>
              </w:rPr>
              <w:t xml:space="preserve"> Γεώργιος</w:t>
            </w:r>
          </w:p>
          <w:p w:rsidR="00EB5207" w:rsidRPr="00674327" w:rsidRDefault="00EB5207" w:rsidP="00933ECD">
            <w:pPr>
              <w:pStyle w:val="ab"/>
              <w:numPr>
                <w:ilvl w:val="0"/>
                <w:numId w:val="12"/>
              </w:numPr>
              <w:jc w:val="both"/>
              <w:rPr>
                <w:rFonts w:ascii="Tahoma" w:hAnsi="Tahoma" w:cs="Tahoma"/>
              </w:rPr>
            </w:pPr>
            <w:proofErr w:type="spellStart"/>
            <w:r w:rsidRPr="00674327">
              <w:rPr>
                <w:rFonts w:ascii="Tahoma" w:hAnsi="Tahoma" w:cs="Tahoma"/>
                <w:sz w:val="22"/>
                <w:szCs w:val="22"/>
              </w:rPr>
              <w:t>Χαρακλιάς</w:t>
            </w:r>
            <w:proofErr w:type="spellEnd"/>
            <w:r w:rsidRPr="00674327">
              <w:rPr>
                <w:rFonts w:ascii="Tahoma" w:hAnsi="Tahoma" w:cs="Tahoma"/>
                <w:sz w:val="22"/>
                <w:szCs w:val="22"/>
              </w:rPr>
              <w:t xml:space="preserve"> Κωνσταντίνος</w:t>
            </w:r>
          </w:p>
          <w:p w:rsidR="00EB5207" w:rsidRPr="00674327" w:rsidRDefault="00EB5207" w:rsidP="00933ECD">
            <w:pPr>
              <w:pStyle w:val="ab"/>
              <w:numPr>
                <w:ilvl w:val="0"/>
                <w:numId w:val="12"/>
              </w:numPr>
              <w:jc w:val="both"/>
              <w:rPr>
                <w:rFonts w:ascii="Tahoma" w:hAnsi="Tahoma" w:cs="Tahoma"/>
              </w:rPr>
            </w:pPr>
            <w:proofErr w:type="spellStart"/>
            <w:r w:rsidRPr="00674327">
              <w:rPr>
                <w:rFonts w:ascii="Tahoma" w:hAnsi="Tahoma" w:cs="Tahoma"/>
                <w:sz w:val="22"/>
                <w:szCs w:val="22"/>
              </w:rPr>
              <w:t>Κοτσαρίνης</w:t>
            </w:r>
            <w:proofErr w:type="spellEnd"/>
            <w:r w:rsidRPr="00674327">
              <w:rPr>
                <w:rFonts w:ascii="Tahoma" w:hAnsi="Tahoma" w:cs="Tahoma"/>
                <w:sz w:val="22"/>
                <w:szCs w:val="22"/>
              </w:rPr>
              <w:t xml:space="preserve"> Μιχαήλ</w:t>
            </w:r>
          </w:p>
          <w:p w:rsidR="00EB5207" w:rsidRPr="00674327" w:rsidRDefault="00EB5207" w:rsidP="00933ECD">
            <w:pPr>
              <w:pStyle w:val="ab"/>
              <w:numPr>
                <w:ilvl w:val="0"/>
                <w:numId w:val="12"/>
              </w:numPr>
              <w:tabs>
                <w:tab w:val="left" w:pos="-720"/>
              </w:tabs>
              <w:jc w:val="both"/>
              <w:rPr>
                <w:rFonts w:ascii="Tahoma" w:hAnsi="Tahoma" w:cs="Tahoma"/>
              </w:rPr>
            </w:pPr>
            <w:r w:rsidRPr="00674327">
              <w:rPr>
                <w:rFonts w:ascii="Tahoma" w:hAnsi="Tahoma" w:cs="Tahoma"/>
                <w:sz w:val="22"/>
                <w:szCs w:val="22"/>
              </w:rPr>
              <w:t xml:space="preserve">Ζέρβας Κων/νος </w:t>
            </w:r>
          </w:p>
          <w:p w:rsidR="00C62F63" w:rsidRPr="007D517D" w:rsidRDefault="00933ECD" w:rsidP="00933ECD">
            <w:pPr>
              <w:pStyle w:val="ab"/>
              <w:numPr>
                <w:ilvl w:val="0"/>
                <w:numId w:val="12"/>
              </w:numPr>
              <w:jc w:val="both"/>
              <w:rPr>
                <w:rFonts w:ascii="Tahoma" w:hAnsi="Tahoma" w:cs="Tahoma"/>
              </w:rPr>
            </w:pPr>
            <w:proofErr w:type="spellStart"/>
            <w:r w:rsidRPr="00674327">
              <w:rPr>
                <w:rFonts w:ascii="Tahoma" w:hAnsi="Tahoma" w:cs="Tahoma"/>
                <w:sz w:val="22"/>
                <w:szCs w:val="22"/>
              </w:rPr>
              <w:t>Σιαφάκας</w:t>
            </w:r>
            <w:proofErr w:type="spellEnd"/>
            <w:r w:rsidRPr="00674327">
              <w:rPr>
                <w:rFonts w:ascii="Tahoma" w:hAnsi="Tahoma" w:cs="Tahoma"/>
                <w:sz w:val="22"/>
                <w:szCs w:val="22"/>
              </w:rPr>
              <w:t xml:space="preserve"> Χριστόφορος</w:t>
            </w:r>
          </w:p>
        </w:tc>
        <w:tc>
          <w:tcPr>
            <w:tcW w:w="4698" w:type="dxa"/>
          </w:tcPr>
          <w:p w:rsidR="00933ECD" w:rsidRPr="00674327" w:rsidRDefault="00933ECD" w:rsidP="00933ECD">
            <w:pPr>
              <w:pStyle w:val="ab"/>
              <w:numPr>
                <w:ilvl w:val="0"/>
                <w:numId w:val="12"/>
              </w:numPr>
              <w:jc w:val="both"/>
              <w:rPr>
                <w:rFonts w:ascii="Tahoma" w:hAnsi="Tahoma" w:cs="Tahoma"/>
              </w:rPr>
            </w:pPr>
            <w:r w:rsidRPr="00674327">
              <w:rPr>
                <w:rFonts w:ascii="Tahoma" w:hAnsi="Tahoma" w:cs="Tahoma"/>
                <w:sz w:val="22"/>
                <w:szCs w:val="22"/>
              </w:rPr>
              <w:t>Λιλής Γεώργιος</w:t>
            </w:r>
          </w:p>
          <w:p w:rsidR="00933ECD" w:rsidRPr="00674327" w:rsidRDefault="00933ECD" w:rsidP="00933ECD">
            <w:pPr>
              <w:pStyle w:val="ab"/>
              <w:numPr>
                <w:ilvl w:val="0"/>
                <w:numId w:val="12"/>
              </w:numPr>
              <w:jc w:val="both"/>
              <w:rPr>
                <w:rFonts w:ascii="Tahoma" w:hAnsi="Tahoma" w:cs="Tahoma"/>
              </w:rPr>
            </w:pPr>
            <w:proofErr w:type="spellStart"/>
            <w:r w:rsidRPr="00674327">
              <w:rPr>
                <w:rFonts w:ascii="Tahoma" w:hAnsi="Tahoma" w:cs="Tahoma"/>
                <w:sz w:val="22"/>
                <w:szCs w:val="22"/>
              </w:rPr>
              <w:t>Λιόντος</w:t>
            </w:r>
            <w:proofErr w:type="spellEnd"/>
            <w:r w:rsidRPr="00674327">
              <w:rPr>
                <w:rFonts w:ascii="Tahoma" w:hAnsi="Tahoma" w:cs="Tahoma"/>
                <w:sz w:val="22"/>
                <w:szCs w:val="22"/>
              </w:rPr>
              <w:t xml:space="preserve"> Νικόλαος </w:t>
            </w:r>
          </w:p>
          <w:p w:rsidR="00933ECD" w:rsidRPr="00933ECD" w:rsidRDefault="00933ECD" w:rsidP="00933ECD">
            <w:pPr>
              <w:pStyle w:val="ab"/>
              <w:numPr>
                <w:ilvl w:val="0"/>
                <w:numId w:val="12"/>
              </w:numPr>
              <w:rPr>
                <w:rFonts w:ascii="Tahoma" w:hAnsi="Tahoma" w:cs="Tahoma"/>
              </w:rPr>
            </w:pPr>
            <w:r w:rsidRPr="00674327">
              <w:rPr>
                <w:rFonts w:ascii="Tahoma" w:hAnsi="Tahoma" w:cs="Tahoma"/>
                <w:sz w:val="22"/>
                <w:szCs w:val="22"/>
              </w:rPr>
              <w:t>Γραμματικού-</w:t>
            </w:r>
            <w:proofErr w:type="spellStart"/>
            <w:r w:rsidRPr="00674327">
              <w:rPr>
                <w:rFonts w:ascii="Tahoma" w:hAnsi="Tahoma" w:cs="Tahoma"/>
                <w:sz w:val="22"/>
                <w:szCs w:val="22"/>
              </w:rPr>
              <w:t>Παπατσίμπα</w:t>
            </w:r>
            <w:proofErr w:type="spellEnd"/>
            <w:r>
              <w:rPr>
                <w:rFonts w:ascii="Tahoma" w:hAnsi="Tahoma" w:cs="Tahoma"/>
                <w:sz w:val="22"/>
                <w:szCs w:val="22"/>
              </w:rPr>
              <w:t xml:space="preserve"> </w:t>
            </w:r>
            <w:r w:rsidRPr="00674327">
              <w:rPr>
                <w:rFonts w:ascii="Tahoma" w:hAnsi="Tahoma" w:cs="Tahoma"/>
                <w:sz w:val="22"/>
                <w:szCs w:val="22"/>
              </w:rPr>
              <w:t>Θεανώ</w:t>
            </w:r>
            <w:r>
              <w:rPr>
                <w:rFonts w:ascii="Tahoma" w:hAnsi="Tahoma" w:cs="Tahoma"/>
                <w:sz w:val="22"/>
                <w:szCs w:val="22"/>
              </w:rPr>
              <w:t xml:space="preserve"> </w:t>
            </w:r>
          </w:p>
          <w:p w:rsidR="00933ECD" w:rsidRPr="00674327" w:rsidRDefault="00933ECD" w:rsidP="00933ECD">
            <w:pPr>
              <w:pStyle w:val="ab"/>
              <w:numPr>
                <w:ilvl w:val="0"/>
                <w:numId w:val="12"/>
              </w:numPr>
              <w:rPr>
                <w:rFonts w:ascii="Tahoma" w:hAnsi="Tahoma" w:cs="Tahoma"/>
              </w:rPr>
            </w:pPr>
            <w:r w:rsidRPr="00674327">
              <w:rPr>
                <w:rFonts w:ascii="Tahoma" w:hAnsi="Tahoma" w:cs="Tahoma"/>
                <w:sz w:val="22"/>
                <w:szCs w:val="22"/>
              </w:rPr>
              <w:t xml:space="preserve">Σφήκας Δημήτριος </w:t>
            </w:r>
          </w:p>
          <w:p w:rsidR="00933ECD" w:rsidRPr="00674327" w:rsidRDefault="00933ECD" w:rsidP="00933ECD">
            <w:pPr>
              <w:pStyle w:val="ab"/>
              <w:numPr>
                <w:ilvl w:val="0"/>
                <w:numId w:val="12"/>
              </w:numPr>
              <w:jc w:val="both"/>
              <w:rPr>
                <w:rFonts w:ascii="Tahoma" w:hAnsi="Tahoma" w:cs="Tahoma"/>
              </w:rPr>
            </w:pPr>
            <w:proofErr w:type="spellStart"/>
            <w:r w:rsidRPr="00674327">
              <w:rPr>
                <w:rFonts w:ascii="Tahoma" w:hAnsi="Tahoma" w:cs="Tahoma"/>
                <w:sz w:val="22"/>
                <w:szCs w:val="22"/>
              </w:rPr>
              <w:t>Κουτρούμπα</w:t>
            </w:r>
            <w:proofErr w:type="spellEnd"/>
            <w:r w:rsidRPr="00674327">
              <w:rPr>
                <w:rFonts w:ascii="Tahoma" w:hAnsi="Tahoma" w:cs="Tahoma"/>
                <w:sz w:val="22"/>
                <w:szCs w:val="22"/>
              </w:rPr>
              <w:t xml:space="preserve">  Άννα-Μαρία </w:t>
            </w:r>
          </w:p>
          <w:p w:rsidR="00933ECD" w:rsidRDefault="00933ECD" w:rsidP="00933ECD">
            <w:pPr>
              <w:pStyle w:val="ab"/>
              <w:numPr>
                <w:ilvl w:val="0"/>
                <w:numId w:val="12"/>
              </w:numPr>
              <w:jc w:val="both"/>
              <w:rPr>
                <w:rFonts w:ascii="Tahoma" w:hAnsi="Tahoma" w:cs="Tahoma"/>
              </w:rPr>
            </w:pPr>
            <w:proofErr w:type="spellStart"/>
            <w:r w:rsidRPr="00674327">
              <w:rPr>
                <w:rFonts w:ascii="Tahoma" w:hAnsi="Tahoma" w:cs="Tahoma"/>
                <w:sz w:val="22"/>
                <w:szCs w:val="22"/>
              </w:rPr>
              <w:t>Μιλτιάδους</w:t>
            </w:r>
            <w:proofErr w:type="spellEnd"/>
            <w:r w:rsidRPr="00674327">
              <w:rPr>
                <w:rFonts w:ascii="Tahoma" w:hAnsi="Tahoma" w:cs="Tahoma"/>
                <w:sz w:val="22"/>
                <w:szCs w:val="22"/>
              </w:rPr>
              <w:t xml:space="preserve"> Γεώργιος </w:t>
            </w:r>
          </w:p>
          <w:p w:rsidR="00933ECD" w:rsidRPr="00933ECD" w:rsidRDefault="00933ECD" w:rsidP="00933ECD">
            <w:pPr>
              <w:pStyle w:val="ab"/>
              <w:numPr>
                <w:ilvl w:val="0"/>
                <w:numId w:val="12"/>
              </w:numPr>
              <w:rPr>
                <w:rFonts w:ascii="Tahoma" w:hAnsi="Tahoma" w:cs="Tahoma"/>
              </w:rPr>
            </w:pPr>
            <w:proofErr w:type="spellStart"/>
            <w:r w:rsidRPr="00933ECD">
              <w:rPr>
                <w:rFonts w:ascii="Tahoma" w:hAnsi="Tahoma" w:cs="Tahoma"/>
                <w:sz w:val="22"/>
                <w:szCs w:val="22"/>
              </w:rPr>
              <w:t>Βλάχος</w:t>
            </w:r>
            <w:proofErr w:type="spellEnd"/>
            <w:r w:rsidRPr="00933ECD">
              <w:rPr>
                <w:rFonts w:ascii="Tahoma" w:hAnsi="Tahoma" w:cs="Tahoma"/>
                <w:sz w:val="22"/>
                <w:szCs w:val="22"/>
              </w:rPr>
              <w:t xml:space="preserve"> Μιχαήλ </w:t>
            </w:r>
          </w:p>
          <w:p w:rsidR="00C62F63" w:rsidRPr="00F209B0" w:rsidRDefault="00C0308E" w:rsidP="007D06EC">
            <w:pPr>
              <w:pStyle w:val="ab"/>
              <w:numPr>
                <w:ilvl w:val="0"/>
                <w:numId w:val="12"/>
              </w:numPr>
              <w:jc w:val="both"/>
              <w:rPr>
                <w:rFonts w:ascii="Tahoma" w:hAnsi="Tahoma" w:cs="Tahoma"/>
                <w:b/>
                <w:color w:val="000000"/>
                <w:spacing w:val="-20"/>
              </w:rPr>
            </w:pPr>
            <w:r w:rsidRPr="00933ECD">
              <w:rPr>
                <w:rFonts w:ascii="Tahoma" w:hAnsi="Tahoma" w:cs="Tahoma"/>
                <w:sz w:val="22"/>
                <w:szCs w:val="22"/>
              </w:rPr>
              <w:t>Παπάζογλου Χαράλαμπος</w:t>
            </w:r>
          </w:p>
        </w:tc>
      </w:tr>
    </w:tbl>
    <w:p w:rsidR="007D517D" w:rsidRDefault="006348F0" w:rsidP="006348F0">
      <w:pPr>
        <w:jc w:val="both"/>
        <w:rPr>
          <w:rFonts w:ascii="Tahoma" w:hAnsi="Tahoma" w:cs="Tahoma"/>
          <w:b/>
          <w:sz w:val="22"/>
          <w:szCs w:val="22"/>
        </w:rPr>
      </w:pPr>
      <w:r>
        <w:rPr>
          <w:rFonts w:ascii="Tahoma" w:hAnsi="Tahoma" w:cs="Tahoma"/>
          <w:b/>
          <w:sz w:val="22"/>
          <w:szCs w:val="22"/>
        </w:rPr>
        <w:t xml:space="preserve">         </w:t>
      </w:r>
    </w:p>
    <w:p w:rsidR="00933ECD" w:rsidRDefault="007D517D" w:rsidP="006348F0">
      <w:pPr>
        <w:jc w:val="both"/>
        <w:rPr>
          <w:rFonts w:ascii="Tahoma" w:hAnsi="Tahoma" w:cs="Tahoma"/>
          <w:sz w:val="22"/>
          <w:szCs w:val="22"/>
        </w:rPr>
      </w:pPr>
      <w:r>
        <w:rPr>
          <w:rFonts w:ascii="Tahoma" w:hAnsi="Tahoma" w:cs="Tahoma"/>
          <w:b/>
          <w:sz w:val="22"/>
          <w:szCs w:val="22"/>
        </w:rPr>
        <w:t xml:space="preserve">        </w:t>
      </w:r>
      <w:r w:rsidR="006348F0" w:rsidRPr="006348F0">
        <w:rPr>
          <w:rFonts w:ascii="Tahoma" w:hAnsi="Tahoma" w:cs="Tahoma"/>
          <w:b/>
          <w:sz w:val="22"/>
          <w:szCs w:val="22"/>
          <w:highlight w:val="lightGray"/>
        </w:rPr>
        <w:t>Απουσίαζαν</w:t>
      </w:r>
      <w:r w:rsidR="006348F0" w:rsidRPr="006348F0">
        <w:rPr>
          <w:rFonts w:ascii="Tahoma" w:hAnsi="Tahoma" w:cs="Tahoma"/>
          <w:sz w:val="22"/>
          <w:szCs w:val="22"/>
          <w:highlight w:val="lightGray"/>
        </w:rPr>
        <w:t>, αν και κλήθηκαν νόμιμα οι:</w:t>
      </w:r>
      <w:r w:rsidR="006348F0" w:rsidRPr="006348F0">
        <w:rPr>
          <w:rFonts w:ascii="Tahoma" w:hAnsi="Tahoma" w:cs="Tahoma"/>
          <w:sz w:val="22"/>
          <w:szCs w:val="22"/>
        </w:rPr>
        <w:t xml:space="preserve"> </w:t>
      </w:r>
    </w:p>
    <w:tbl>
      <w:tblPr>
        <w:tblStyle w:val="a5"/>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86"/>
      </w:tblGrid>
      <w:tr w:rsidR="00933ECD" w:rsidTr="00C0308E">
        <w:trPr>
          <w:trHeight w:val="2301"/>
        </w:trPr>
        <w:tc>
          <w:tcPr>
            <w:tcW w:w="4770" w:type="dxa"/>
          </w:tcPr>
          <w:p w:rsidR="00C0308E" w:rsidRPr="00933ECD" w:rsidRDefault="00C0308E" w:rsidP="00C0308E">
            <w:pPr>
              <w:pStyle w:val="ab"/>
              <w:numPr>
                <w:ilvl w:val="1"/>
                <w:numId w:val="14"/>
              </w:numPr>
              <w:ind w:left="601"/>
              <w:rPr>
                <w:rFonts w:ascii="Tahoma" w:hAnsi="Tahoma" w:cs="Tahoma"/>
              </w:rPr>
            </w:pPr>
            <w:proofErr w:type="spellStart"/>
            <w:r w:rsidRPr="00933ECD">
              <w:rPr>
                <w:rFonts w:ascii="Tahoma" w:hAnsi="Tahoma" w:cs="Tahoma"/>
                <w:sz w:val="22"/>
                <w:szCs w:val="22"/>
              </w:rPr>
              <w:t>Νταλάκας</w:t>
            </w:r>
            <w:proofErr w:type="spellEnd"/>
            <w:r w:rsidRPr="00933ECD">
              <w:rPr>
                <w:rFonts w:ascii="Tahoma" w:hAnsi="Tahoma" w:cs="Tahoma"/>
                <w:sz w:val="22"/>
                <w:szCs w:val="22"/>
              </w:rPr>
              <w:t xml:space="preserve"> Δημήτριος</w:t>
            </w:r>
          </w:p>
          <w:p w:rsidR="00933ECD" w:rsidRDefault="00933ECD" w:rsidP="00C0308E">
            <w:pPr>
              <w:pStyle w:val="ab"/>
              <w:numPr>
                <w:ilvl w:val="1"/>
                <w:numId w:val="14"/>
              </w:numPr>
              <w:ind w:left="601"/>
            </w:pPr>
            <w:proofErr w:type="spellStart"/>
            <w:r w:rsidRPr="00933ECD">
              <w:rPr>
                <w:rFonts w:ascii="Tahoma" w:hAnsi="Tahoma" w:cs="Tahoma"/>
                <w:sz w:val="22"/>
                <w:szCs w:val="22"/>
              </w:rPr>
              <w:t>Στασινός</w:t>
            </w:r>
            <w:proofErr w:type="spellEnd"/>
            <w:r w:rsidRPr="00933ECD">
              <w:rPr>
                <w:rFonts w:ascii="Tahoma" w:hAnsi="Tahoma" w:cs="Tahoma"/>
                <w:sz w:val="22"/>
                <w:szCs w:val="22"/>
              </w:rPr>
              <w:t xml:space="preserve"> Παύλος </w:t>
            </w:r>
          </w:p>
          <w:p w:rsidR="00933ECD" w:rsidRPr="00933ECD" w:rsidRDefault="00933ECD" w:rsidP="00C0308E">
            <w:pPr>
              <w:pStyle w:val="ab"/>
              <w:numPr>
                <w:ilvl w:val="1"/>
                <w:numId w:val="14"/>
              </w:numPr>
              <w:ind w:left="601"/>
              <w:rPr>
                <w:rFonts w:ascii="Tahoma" w:hAnsi="Tahoma" w:cs="Tahoma"/>
              </w:rPr>
            </w:pPr>
            <w:proofErr w:type="spellStart"/>
            <w:r w:rsidRPr="00933ECD">
              <w:rPr>
                <w:rFonts w:ascii="Tahoma" w:hAnsi="Tahoma" w:cs="Tahoma"/>
                <w:sz w:val="22"/>
                <w:szCs w:val="22"/>
              </w:rPr>
              <w:t>Ζυγουβέλης</w:t>
            </w:r>
            <w:proofErr w:type="spellEnd"/>
            <w:r w:rsidRPr="00933ECD">
              <w:rPr>
                <w:rFonts w:ascii="Tahoma" w:hAnsi="Tahoma" w:cs="Tahoma"/>
                <w:sz w:val="22"/>
                <w:szCs w:val="22"/>
              </w:rPr>
              <w:t xml:space="preserve"> Παναγιώτης </w:t>
            </w:r>
          </w:p>
          <w:p w:rsidR="00933ECD" w:rsidRPr="00933ECD" w:rsidRDefault="00933ECD" w:rsidP="00C0308E">
            <w:pPr>
              <w:pStyle w:val="ab"/>
              <w:numPr>
                <w:ilvl w:val="1"/>
                <w:numId w:val="14"/>
              </w:numPr>
              <w:ind w:left="601"/>
              <w:rPr>
                <w:rFonts w:ascii="Tahoma" w:hAnsi="Tahoma" w:cs="Tahoma"/>
              </w:rPr>
            </w:pPr>
            <w:r w:rsidRPr="00933ECD">
              <w:rPr>
                <w:rFonts w:ascii="Tahoma" w:hAnsi="Tahoma" w:cs="Tahoma"/>
                <w:sz w:val="22"/>
                <w:szCs w:val="22"/>
              </w:rPr>
              <w:t>Κοσμάς Ηλίας</w:t>
            </w:r>
          </w:p>
          <w:p w:rsidR="00933ECD" w:rsidRPr="00933ECD" w:rsidRDefault="00933ECD" w:rsidP="00C0308E">
            <w:pPr>
              <w:pStyle w:val="ab"/>
              <w:numPr>
                <w:ilvl w:val="1"/>
                <w:numId w:val="14"/>
              </w:numPr>
              <w:ind w:left="601"/>
              <w:rPr>
                <w:rFonts w:ascii="Tahoma" w:hAnsi="Tahoma" w:cs="Tahoma"/>
              </w:rPr>
            </w:pPr>
            <w:proofErr w:type="spellStart"/>
            <w:r w:rsidRPr="00933ECD">
              <w:rPr>
                <w:rFonts w:ascii="Tahoma" w:hAnsi="Tahoma" w:cs="Tahoma"/>
                <w:sz w:val="22"/>
                <w:szCs w:val="22"/>
              </w:rPr>
              <w:t>Ντέμσια</w:t>
            </w:r>
            <w:proofErr w:type="spellEnd"/>
            <w:r w:rsidRPr="00933ECD">
              <w:rPr>
                <w:rFonts w:ascii="Tahoma" w:hAnsi="Tahoma" w:cs="Tahoma"/>
                <w:sz w:val="22"/>
                <w:szCs w:val="22"/>
              </w:rPr>
              <w:t xml:space="preserve"> Αικατερίνη</w:t>
            </w:r>
          </w:p>
          <w:p w:rsidR="00933ECD" w:rsidRPr="00933ECD" w:rsidRDefault="00933ECD" w:rsidP="00C0308E">
            <w:pPr>
              <w:pStyle w:val="ab"/>
              <w:numPr>
                <w:ilvl w:val="1"/>
                <w:numId w:val="14"/>
              </w:numPr>
              <w:ind w:left="601"/>
              <w:rPr>
                <w:rFonts w:ascii="Tahoma" w:hAnsi="Tahoma" w:cs="Tahoma"/>
                <w:sz w:val="22"/>
                <w:szCs w:val="22"/>
              </w:rPr>
            </w:pPr>
            <w:r w:rsidRPr="00933ECD">
              <w:rPr>
                <w:rFonts w:ascii="Tahoma" w:hAnsi="Tahoma" w:cs="Tahoma"/>
                <w:sz w:val="22"/>
                <w:szCs w:val="22"/>
              </w:rPr>
              <w:t>Παπαμιχαήλ Κων/νος</w:t>
            </w:r>
          </w:p>
          <w:p w:rsidR="00C0308E" w:rsidRPr="00C0308E" w:rsidRDefault="00C0308E" w:rsidP="00C0308E">
            <w:pPr>
              <w:pStyle w:val="ab"/>
              <w:numPr>
                <w:ilvl w:val="1"/>
                <w:numId w:val="14"/>
              </w:numPr>
              <w:ind w:left="601"/>
              <w:jc w:val="both"/>
              <w:rPr>
                <w:rFonts w:ascii="Tahoma" w:hAnsi="Tahoma" w:cs="Tahoma"/>
              </w:rPr>
            </w:pPr>
            <w:r w:rsidRPr="00933ECD">
              <w:rPr>
                <w:rFonts w:ascii="Tahoma" w:hAnsi="Tahoma" w:cs="Tahoma"/>
                <w:sz w:val="22"/>
                <w:szCs w:val="22"/>
              </w:rPr>
              <w:t xml:space="preserve">Παπαλέξης Ιωάννης </w:t>
            </w:r>
          </w:p>
          <w:p w:rsidR="00933ECD" w:rsidRDefault="00C0308E" w:rsidP="00C0308E">
            <w:pPr>
              <w:pStyle w:val="ab"/>
              <w:numPr>
                <w:ilvl w:val="1"/>
                <w:numId w:val="14"/>
              </w:numPr>
              <w:ind w:left="601"/>
              <w:jc w:val="both"/>
              <w:rPr>
                <w:rFonts w:ascii="Tahoma" w:hAnsi="Tahoma" w:cs="Tahoma"/>
                <w:sz w:val="22"/>
                <w:szCs w:val="22"/>
              </w:rPr>
            </w:pPr>
            <w:r w:rsidRPr="00C0308E">
              <w:rPr>
                <w:rFonts w:ascii="Tahoma" w:hAnsi="Tahoma" w:cs="Tahoma"/>
                <w:sz w:val="22"/>
                <w:szCs w:val="22"/>
              </w:rPr>
              <w:t>Βασιλάκη-</w:t>
            </w:r>
            <w:proofErr w:type="spellStart"/>
            <w:r w:rsidRPr="00C0308E">
              <w:rPr>
                <w:rFonts w:ascii="Tahoma" w:hAnsi="Tahoma" w:cs="Tahoma"/>
                <w:sz w:val="22"/>
                <w:szCs w:val="22"/>
              </w:rPr>
              <w:t>Μητρογιώργου</w:t>
            </w:r>
            <w:proofErr w:type="spellEnd"/>
            <w:r w:rsidRPr="00C0308E">
              <w:rPr>
                <w:rFonts w:ascii="Tahoma" w:hAnsi="Tahoma" w:cs="Tahoma"/>
                <w:sz w:val="22"/>
                <w:szCs w:val="22"/>
              </w:rPr>
              <w:t xml:space="preserve"> Βικτωρία </w:t>
            </w:r>
          </w:p>
        </w:tc>
        <w:tc>
          <w:tcPr>
            <w:tcW w:w="4586" w:type="dxa"/>
          </w:tcPr>
          <w:p w:rsidR="00C0308E" w:rsidRPr="00C0308E" w:rsidRDefault="00C0308E" w:rsidP="00C0308E">
            <w:pPr>
              <w:pStyle w:val="ab"/>
              <w:numPr>
                <w:ilvl w:val="1"/>
                <w:numId w:val="14"/>
              </w:numPr>
              <w:ind w:left="651"/>
              <w:jc w:val="both"/>
              <w:rPr>
                <w:rFonts w:ascii="Tahoma" w:hAnsi="Tahoma" w:cs="Tahoma"/>
              </w:rPr>
            </w:pPr>
            <w:proofErr w:type="spellStart"/>
            <w:r w:rsidRPr="00933ECD">
              <w:rPr>
                <w:rFonts w:ascii="Tahoma" w:hAnsi="Tahoma" w:cs="Tahoma"/>
                <w:sz w:val="22"/>
                <w:szCs w:val="22"/>
              </w:rPr>
              <w:t>Βλάρας</w:t>
            </w:r>
            <w:proofErr w:type="spellEnd"/>
            <w:r w:rsidRPr="00933ECD">
              <w:rPr>
                <w:rFonts w:ascii="Tahoma" w:hAnsi="Tahoma" w:cs="Tahoma"/>
                <w:sz w:val="22"/>
                <w:szCs w:val="22"/>
              </w:rPr>
              <w:t xml:space="preserve"> Γρηγόριος </w:t>
            </w:r>
          </w:p>
          <w:p w:rsidR="00C0308E" w:rsidRPr="00933ECD" w:rsidRDefault="00C0308E" w:rsidP="00C0308E">
            <w:pPr>
              <w:pStyle w:val="ab"/>
              <w:numPr>
                <w:ilvl w:val="1"/>
                <w:numId w:val="14"/>
              </w:numPr>
              <w:ind w:left="651"/>
              <w:jc w:val="both"/>
              <w:rPr>
                <w:rFonts w:ascii="Tahoma" w:hAnsi="Tahoma" w:cs="Tahoma"/>
              </w:rPr>
            </w:pPr>
            <w:proofErr w:type="spellStart"/>
            <w:r w:rsidRPr="00933ECD">
              <w:rPr>
                <w:rFonts w:ascii="Tahoma" w:hAnsi="Tahoma" w:cs="Tahoma"/>
                <w:sz w:val="22"/>
                <w:szCs w:val="22"/>
              </w:rPr>
              <w:t>Κατσαντούλα</w:t>
            </w:r>
            <w:proofErr w:type="spellEnd"/>
            <w:r w:rsidRPr="00933ECD">
              <w:rPr>
                <w:rFonts w:ascii="Tahoma" w:hAnsi="Tahoma" w:cs="Tahoma"/>
                <w:sz w:val="22"/>
                <w:szCs w:val="22"/>
              </w:rPr>
              <w:t xml:space="preserve"> Αναστασία</w:t>
            </w:r>
          </w:p>
          <w:p w:rsidR="00C0308E" w:rsidRDefault="00C0308E" w:rsidP="00C0308E">
            <w:pPr>
              <w:pStyle w:val="ab"/>
              <w:numPr>
                <w:ilvl w:val="1"/>
                <w:numId w:val="14"/>
              </w:numPr>
              <w:ind w:left="651"/>
              <w:rPr>
                <w:rFonts w:ascii="Tahoma" w:hAnsi="Tahoma" w:cs="Tahoma"/>
                <w:sz w:val="22"/>
                <w:szCs w:val="22"/>
              </w:rPr>
            </w:pPr>
            <w:proofErr w:type="spellStart"/>
            <w:r w:rsidRPr="00933ECD">
              <w:rPr>
                <w:rFonts w:ascii="Tahoma" w:hAnsi="Tahoma" w:cs="Tahoma"/>
                <w:sz w:val="22"/>
                <w:szCs w:val="22"/>
              </w:rPr>
              <w:t>Κιτσαντά</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Ευαγγελίτσα</w:t>
            </w:r>
            <w:proofErr w:type="spellEnd"/>
            <w:r w:rsidRPr="00933ECD">
              <w:rPr>
                <w:rFonts w:ascii="Tahoma" w:hAnsi="Tahoma" w:cs="Tahoma"/>
                <w:sz w:val="22"/>
                <w:szCs w:val="22"/>
              </w:rPr>
              <w:t xml:space="preserve"> </w:t>
            </w:r>
          </w:p>
          <w:p w:rsidR="00C0308E" w:rsidRDefault="00C0308E" w:rsidP="00C0308E">
            <w:pPr>
              <w:pStyle w:val="ab"/>
              <w:numPr>
                <w:ilvl w:val="1"/>
                <w:numId w:val="14"/>
              </w:numPr>
              <w:ind w:left="651"/>
              <w:rPr>
                <w:rFonts w:ascii="Tahoma" w:hAnsi="Tahoma" w:cs="Tahoma"/>
                <w:sz w:val="22"/>
                <w:szCs w:val="22"/>
              </w:rPr>
            </w:pPr>
            <w:proofErr w:type="spellStart"/>
            <w:r w:rsidRPr="00933ECD">
              <w:rPr>
                <w:rFonts w:ascii="Tahoma" w:hAnsi="Tahoma" w:cs="Tahoma"/>
                <w:sz w:val="22"/>
                <w:szCs w:val="22"/>
              </w:rPr>
              <w:t>Παπακίτσος</w:t>
            </w:r>
            <w:proofErr w:type="spellEnd"/>
            <w:r w:rsidRPr="00933ECD">
              <w:rPr>
                <w:rFonts w:ascii="Tahoma" w:hAnsi="Tahoma" w:cs="Tahoma"/>
                <w:sz w:val="22"/>
                <w:szCs w:val="22"/>
              </w:rPr>
              <w:t xml:space="preserve"> Στέφανος</w:t>
            </w:r>
          </w:p>
          <w:p w:rsidR="00C0308E" w:rsidRDefault="00C0308E" w:rsidP="00C0308E">
            <w:pPr>
              <w:pStyle w:val="ab"/>
              <w:numPr>
                <w:ilvl w:val="1"/>
                <w:numId w:val="14"/>
              </w:numPr>
              <w:ind w:left="651"/>
              <w:rPr>
                <w:rFonts w:ascii="Tahoma" w:hAnsi="Tahoma" w:cs="Tahoma"/>
                <w:sz w:val="22"/>
                <w:szCs w:val="22"/>
              </w:rPr>
            </w:pPr>
            <w:proofErr w:type="spellStart"/>
            <w:r w:rsidRPr="00933ECD">
              <w:rPr>
                <w:rFonts w:ascii="Tahoma" w:hAnsi="Tahoma" w:cs="Tahoma"/>
                <w:sz w:val="22"/>
                <w:szCs w:val="22"/>
              </w:rPr>
              <w:t>Ξυλογιάννης</w:t>
            </w:r>
            <w:proofErr w:type="spellEnd"/>
            <w:r w:rsidRPr="00933ECD">
              <w:rPr>
                <w:rFonts w:ascii="Tahoma" w:hAnsi="Tahoma" w:cs="Tahoma"/>
                <w:sz w:val="22"/>
                <w:szCs w:val="22"/>
              </w:rPr>
              <w:t xml:space="preserve"> Άγγελος</w:t>
            </w:r>
          </w:p>
          <w:p w:rsidR="00C0308E" w:rsidRPr="00933ECD" w:rsidRDefault="00C0308E" w:rsidP="00C0308E">
            <w:pPr>
              <w:pStyle w:val="ab"/>
              <w:numPr>
                <w:ilvl w:val="1"/>
                <w:numId w:val="14"/>
              </w:numPr>
              <w:ind w:left="651"/>
              <w:rPr>
                <w:rFonts w:ascii="Tahoma" w:hAnsi="Tahoma" w:cs="Tahoma"/>
                <w:sz w:val="22"/>
                <w:szCs w:val="22"/>
              </w:rPr>
            </w:pPr>
            <w:proofErr w:type="spellStart"/>
            <w:r w:rsidRPr="00933ECD">
              <w:rPr>
                <w:rFonts w:ascii="Tahoma" w:hAnsi="Tahoma" w:cs="Tahoma"/>
                <w:sz w:val="22"/>
                <w:szCs w:val="22"/>
              </w:rPr>
              <w:t>Παπαιωάννου</w:t>
            </w:r>
            <w:proofErr w:type="spellEnd"/>
            <w:r w:rsidRPr="00933ECD">
              <w:rPr>
                <w:rFonts w:ascii="Tahoma" w:hAnsi="Tahoma" w:cs="Tahoma"/>
                <w:sz w:val="22"/>
                <w:szCs w:val="22"/>
              </w:rPr>
              <w:t xml:space="preserve"> Κωνσταντίνος</w:t>
            </w:r>
          </w:p>
          <w:p w:rsidR="00C0308E" w:rsidRPr="00933ECD" w:rsidRDefault="00933ECD" w:rsidP="00C0308E">
            <w:pPr>
              <w:pStyle w:val="ab"/>
              <w:numPr>
                <w:ilvl w:val="1"/>
                <w:numId w:val="14"/>
              </w:numPr>
              <w:ind w:left="651"/>
              <w:rPr>
                <w:rFonts w:ascii="Tahoma" w:hAnsi="Tahoma" w:cs="Tahoma"/>
              </w:rPr>
            </w:pPr>
            <w:proofErr w:type="spellStart"/>
            <w:r w:rsidRPr="00933ECD">
              <w:rPr>
                <w:rFonts w:ascii="Tahoma" w:hAnsi="Tahoma" w:cs="Tahoma"/>
                <w:sz w:val="22"/>
                <w:szCs w:val="22"/>
              </w:rPr>
              <w:t>Πετανίτης</w:t>
            </w:r>
            <w:proofErr w:type="spellEnd"/>
            <w:r w:rsidRPr="00933ECD">
              <w:rPr>
                <w:rFonts w:ascii="Tahoma" w:hAnsi="Tahoma" w:cs="Tahoma"/>
                <w:sz w:val="22"/>
                <w:szCs w:val="22"/>
              </w:rPr>
              <w:t xml:space="preserve"> </w:t>
            </w:r>
            <w:proofErr w:type="spellStart"/>
            <w:r w:rsidRPr="00933ECD">
              <w:rPr>
                <w:rFonts w:ascii="Tahoma" w:hAnsi="Tahoma" w:cs="Tahoma"/>
                <w:sz w:val="22"/>
                <w:szCs w:val="22"/>
              </w:rPr>
              <w:t>Δημητριος</w:t>
            </w:r>
            <w:proofErr w:type="spellEnd"/>
            <w:r w:rsidR="00C0308E" w:rsidRPr="00933ECD">
              <w:rPr>
                <w:rFonts w:ascii="Tahoma" w:hAnsi="Tahoma" w:cs="Tahoma"/>
                <w:sz w:val="22"/>
                <w:szCs w:val="22"/>
              </w:rPr>
              <w:t xml:space="preserve"> </w:t>
            </w:r>
          </w:p>
          <w:p w:rsidR="00933ECD" w:rsidRPr="00933ECD" w:rsidRDefault="00933ECD" w:rsidP="00C0308E">
            <w:pPr>
              <w:pStyle w:val="ab"/>
              <w:jc w:val="both"/>
              <w:rPr>
                <w:rFonts w:ascii="Tahoma" w:hAnsi="Tahoma" w:cs="Tahoma"/>
              </w:rPr>
            </w:pPr>
          </w:p>
          <w:p w:rsidR="00933ECD" w:rsidRDefault="00933ECD" w:rsidP="006348F0">
            <w:pPr>
              <w:jc w:val="both"/>
              <w:rPr>
                <w:rFonts w:ascii="Tahoma" w:hAnsi="Tahoma" w:cs="Tahoma"/>
                <w:sz w:val="22"/>
                <w:szCs w:val="22"/>
              </w:rPr>
            </w:pPr>
          </w:p>
        </w:tc>
      </w:tr>
    </w:tbl>
    <w:p w:rsidR="00415B51" w:rsidRDefault="007D06EC" w:rsidP="00415B51">
      <w:pPr>
        <w:spacing w:line="276" w:lineRule="auto"/>
        <w:jc w:val="both"/>
        <w:rPr>
          <w:rFonts w:ascii="Tahoma" w:hAnsi="Tahoma" w:cs="Tahoma"/>
          <w:sz w:val="22"/>
          <w:szCs w:val="22"/>
        </w:rPr>
      </w:pPr>
      <w:r>
        <w:rPr>
          <w:rFonts w:ascii="Tahoma" w:hAnsi="Tahoma" w:cs="Tahoma"/>
          <w:sz w:val="22"/>
          <w:szCs w:val="22"/>
        </w:rPr>
        <w:t xml:space="preserve">   </w:t>
      </w:r>
      <w:r w:rsidR="00415B51">
        <w:rPr>
          <w:rFonts w:ascii="Tahoma" w:hAnsi="Tahoma" w:cs="Tahoma"/>
          <w:sz w:val="22"/>
          <w:szCs w:val="22"/>
        </w:rPr>
        <w:t xml:space="preserve">Στη συνεδρίαση </w:t>
      </w:r>
      <w:r w:rsidR="007D517D">
        <w:rPr>
          <w:rFonts w:ascii="Tahoma" w:hAnsi="Tahoma" w:cs="Tahoma"/>
          <w:sz w:val="22"/>
          <w:szCs w:val="22"/>
        </w:rPr>
        <w:t xml:space="preserve"> δεν </w:t>
      </w:r>
      <w:r w:rsidR="00415B51">
        <w:rPr>
          <w:rFonts w:ascii="Tahoma" w:hAnsi="Tahoma" w:cs="Tahoma"/>
          <w:sz w:val="22"/>
          <w:szCs w:val="22"/>
        </w:rPr>
        <w:t xml:space="preserve">παραβρέθηκαν Πρόεδροι των </w:t>
      </w:r>
      <w:proofErr w:type="spellStart"/>
      <w:r w:rsidR="00415B51">
        <w:rPr>
          <w:rFonts w:ascii="Tahoma" w:hAnsi="Tahoma" w:cs="Tahoma"/>
          <w:sz w:val="22"/>
          <w:szCs w:val="22"/>
        </w:rPr>
        <w:t>Δημ</w:t>
      </w:r>
      <w:proofErr w:type="spellEnd"/>
      <w:r w:rsidR="00415B51">
        <w:rPr>
          <w:rFonts w:ascii="Tahoma" w:hAnsi="Tahoma" w:cs="Tahoma"/>
          <w:sz w:val="22"/>
          <w:szCs w:val="22"/>
        </w:rPr>
        <w:t>. Ενοτήτων και Τοπικών Κοινοτήτων δεν παραβρέθηκαν αν και νόμιμα κλήθηκαν.</w:t>
      </w:r>
    </w:p>
    <w:p w:rsidR="00415B51" w:rsidRDefault="007D06EC"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415B5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415B51">
        <w:rPr>
          <w:rFonts w:ascii="Tahoma" w:hAnsi="Tahoma" w:cs="Tahoma"/>
          <w:sz w:val="22"/>
          <w:szCs w:val="22"/>
        </w:rPr>
        <w:t>Ντέμσιας</w:t>
      </w:r>
      <w:proofErr w:type="spellEnd"/>
      <w:r w:rsidR="00415B51">
        <w:rPr>
          <w:rFonts w:ascii="Tahoma" w:hAnsi="Tahoma" w:cs="Tahoma"/>
          <w:sz w:val="22"/>
          <w:szCs w:val="22"/>
        </w:rPr>
        <w:t xml:space="preserve"> για την τήρηση των πρακτικών.</w:t>
      </w:r>
    </w:p>
    <w:p w:rsidR="00AF0A1E" w:rsidRDefault="00AF0A1E" w:rsidP="00415B51">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Ομόφωνα αποφασίστηκε το κατεπείγον της συνεδρίασης διότι:</w:t>
      </w:r>
    </w:p>
    <w:p w:rsidR="00AF0A1E" w:rsidRPr="0056573A" w:rsidRDefault="00AF0A1E" w:rsidP="00AF0A1E">
      <w:pPr>
        <w:pStyle w:val="ab"/>
        <w:numPr>
          <w:ilvl w:val="0"/>
          <w:numId w:val="10"/>
        </w:numPr>
        <w:spacing w:line="276" w:lineRule="auto"/>
        <w:jc w:val="both"/>
        <w:rPr>
          <w:rFonts w:ascii="Tahoma" w:hAnsi="Tahoma" w:cs="Tahoma"/>
          <w:sz w:val="22"/>
          <w:szCs w:val="22"/>
        </w:rPr>
      </w:pPr>
      <w:r w:rsidRPr="0056573A">
        <w:rPr>
          <w:rFonts w:ascii="Tahoma" w:hAnsi="Tahoma" w:cs="Tahoma"/>
          <w:sz w:val="22"/>
          <w:szCs w:val="22"/>
        </w:rPr>
        <w:t xml:space="preserve">Με την υπ’ </w:t>
      </w:r>
      <w:proofErr w:type="spellStart"/>
      <w:r w:rsidRPr="0056573A">
        <w:rPr>
          <w:rFonts w:ascii="Tahoma" w:hAnsi="Tahoma" w:cs="Tahoma"/>
          <w:sz w:val="22"/>
          <w:szCs w:val="22"/>
        </w:rPr>
        <w:t>αριθμ</w:t>
      </w:r>
      <w:proofErr w:type="spellEnd"/>
      <w:r w:rsidRPr="0056573A">
        <w:rPr>
          <w:rFonts w:ascii="Tahoma" w:hAnsi="Tahoma" w:cs="Tahoma"/>
          <w:sz w:val="22"/>
          <w:szCs w:val="22"/>
        </w:rPr>
        <w:t xml:space="preserve">. 34574/18 ΚΥΑ των Υπουργών Οικονομικών και Εσωτερικών καθορίζεται νέα διαδικασία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Στις 27/8/2018 έγινε διόρθωση σφάλματος με το ΦΕΚ 3635 Β/2018 </w:t>
      </w:r>
      <w:proofErr w:type="spellStart"/>
      <w:r w:rsidRPr="0056573A">
        <w:rPr>
          <w:rFonts w:ascii="Tahoma" w:hAnsi="Tahoma" w:cs="Tahoma"/>
          <w:sz w:val="22"/>
          <w:szCs w:val="22"/>
        </w:rPr>
        <w:t>περ</w:t>
      </w:r>
      <w:proofErr w:type="spellEnd"/>
      <w:r w:rsidRPr="0056573A">
        <w:rPr>
          <w:rFonts w:ascii="Tahoma" w:hAnsi="Tahoma" w:cs="Tahoma"/>
          <w:sz w:val="22"/>
          <w:szCs w:val="22"/>
        </w:rPr>
        <w:t xml:space="preserve">. 5 και δημοσιευθήκαν οι πίνακες </w:t>
      </w:r>
      <w:proofErr w:type="spellStart"/>
      <w:r w:rsidRPr="0056573A">
        <w:rPr>
          <w:rFonts w:ascii="Tahoma" w:hAnsi="Tahoma" w:cs="Tahoma"/>
          <w:sz w:val="22"/>
          <w:szCs w:val="22"/>
        </w:rPr>
        <w:t>στοχοθεσίας</w:t>
      </w:r>
      <w:proofErr w:type="spellEnd"/>
      <w:r w:rsidRPr="0056573A">
        <w:rPr>
          <w:rFonts w:ascii="Tahoma" w:hAnsi="Tahoma" w:cs="Tahoma"/>
          <w:sz w:val="22"/>
          <w:szCs w:val="22"/>
        </w:rPr>
        <w:t xml:space="preserve"> που προβλέπονταν στην ΚΥΑ 34574/18. </w:t>
      </w:r>
      <w:r w:rsidRPr="0056573A">
        <w:rPr>
          <w:rFonts w:ascii="Tahoma" w:hAnsi="Tahoma" w:cs="Tahoma"/>
          <w:bCs/>
          <w:sz w:val="22"/>
          <w:szCs w:val="22"/>
          <w:u w:val="single"/>
        </w:rPr>
        <w:t>Το σύνολο του ΟΠΔ 2018 θα πρέπει να έχουν αναμορφωθεί και περιέλθει στο Παρατηρητήριο το αργότερο μέχρι την 30η Σεπτεμβρίου 2018.</w:t>
      </w:r>
    </w:p>
    <w:p w:rsidR="00AF0A1E" w:rsidRPr="0056573A" w:rsidRDefault="00AF0A1E" w:rsidP="00AF0A1E">
      <w:pPr>
        <w:pStyle w:val="ab"/>
        <w:numPr>
          <w:ilvl w:val="0"/>
          <w:numId w:val="10"/>
        </w:numPr>
        <w:rPr>
          <w:rFonts w:ascii="Tahoma" w:hAnsi="Tahoma" w:cs="Tahoma"/>
          <w:sz w:val="22"/>
          <w:szCs w:val="22"/>
        </w:rPr>
      </w:pPr>
      <w:r w:rsidRPr="0056573A">
        <w:rPr>
          <w:rFonts w:ascii="Tahoma" w:hAnsi="Tahoma" w:cs="Tahoma"/>
          <w:sz w:val="22"/>
          <w:szCs w:val="22"/>
        </w:rPr>
        <w:t>Για να γίνει η σίτιση των μαθητών του Μουσικού Σχολείου το συντομότερο δυνατό θα πρέπει να εγκριθούν οι αποφάσεις της οικονομικής επιτροπής που αφορούν τα πρωτόκολλα   προσωρινής και οριστικής κατακύρωσης του διαγωνισμού.</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z w:val="22"/>
          <w:szCs w:val="22"/>
        </w:rPr>
        <w:t xml:space="preserve">Για να αρθεί η παρακράτηση του ΑΦΜ από τον Απόστολο Κεφάλα του Κωνσταντίνου </w:t>
      </w:r>
    </w:p>
    <w:p w:rsidR="00AF0A1E" w:rsidRPr="0056573A" w:rsidRDefault="00AF0A1E" w:rsidP="00AF0A1E">
      <w:pPr>
        <w:pStyle w:val="ab"/>
        <w:numPr>
          <w:ilvl w:val="0"/>
          <w:numId w:val="10"/>
        </w:numPr>
        <w:spacing w:line="276" w:lineRule="auto"/>
        <w:jc w:val="both"/>
        <w:rPr>
          <w:rFonts w:ascii="Tahoma" w:hAnsi="Tahoma" w:cs="Tahoma"/>
          <w:spacing w:val="2"/>
          <w:sz w:val="22"/>
          <w:szCs w:val="22"/>
        </w:rPr>
      </w:pPr>
      <w:r w:rsidRPr="0056573A">
        <w:rPr>
          <w:rFonts w:ascii="Tahoma" w:hAnsi="Tahoma" w:cs="Tahoma"/>
          <w:spacing w:val="2"/>
          <w:sz w:val="22"/>
          <w:szCs w:val="22"/>
        </w:rPr>
        <w:t xml:space="preserve">Για να γίνει το συντομότερο δυνατό άρση της  άναρχης στάθμευσης οχημάτων ΙΧ και φορτηγών ΔΧ που εγκυμονεί κίνδυνο τροχαίων ατυχημάτων και προκαλεί προσκόμματα στη ΣΤΑΣΗ του Αστικού ΚΤΕΛ που βρίσκεται επί της οδού ΣΚΟΥΦΑ μεταξύ Των οδών Ανεξαρτησίας &amp; Μ. Μπότσαρη </w:t>
      </w:r>
    </w:p>
    <w:p w:rsidR="00AF0A1E" w:rsidRPr="00B46D1D" w:rsidRDefault="00AF0A1E" w:rsidP="00415B51">
      <w:pPr>
        <w:shd w:val="clear" w:color="auto" w:fill="FFFFFF"/>
        <w:tabs>
          <w:tab w:val="left" w:pos="8640"/>
          <w:tab w:val="left" w:pos="9000"/>
        </w:tabs>
        <w:spacing w:line="276" w:lineRule="auto"/>
        <w:jc w:val="both"/>
        <w:rPr>
          <w:rFonts w:ascii="Tahoma" w:hAnsi="Tahoma" w:cs="Tahoma"/>
          <w:sz w:val="22"/>
          <w:szCs w:val="22"/>
        </w:rPr>
      </w:pPr>
    </w:p>
    <w:p w:rsidR="00B95759" w:rsidRPr="00AF0A1E" w:rsidRDefault="0075151D" w:rsidP="00AF0A1E">
      <w:pPr>
        <w:spacing w:line="276" w:lineRule="auto"/>
        <w:jc w:val="both"/>
        <w:rPr>
          <w:rFonts w:ascii="Tahoma" w:hAnsi="Tahoma" w:cs="Tahoma"/>
          <w:sz w:val="22"/>
          <w:szCs w:val="22"/>
        </w:rPr>
      </w:pPr>
      <w:r w:rsidRPr="00AF0A1E">
        <w:rPr>
          <w:rFonts w:ascii="Tahoma" w:hAnsi="Tahoma" w:cs="Tahoma"/>
          <w:sz w:val="22"/>
          <w:szCs w:val="22"/>
          <w:shd w:val="clear" w:color="auto" w:fill="FFFFFF"/>
        </w:rPr>
        <w:t>Ο Πρόεδρος κήρυξε την έναρξη της συνεδρίασης και εισηγούμενος το 1</w:t>
      </w:r>
      <w:r w:rsidRPr="00AF0A1E">
        <w:rPr>
          <w:rFonts w:ascii="Tahoma" w:hAnsi="Tahoma" w:cs="Tahoma"/>
          <w:sz w:val="22"/>
          <w:szCs w:val="22"/>
        </w:rPr>
        <w:t>ο</w:t>
      </w:r>
      <w:r w:rsidRPr="00AF0A1E">
        <w:rPr>
          <w:rFonts w:ascii="Tahoma" w:hAnsi="Tahoma" w:cs="Tahoma"/>
          <w:sz w:val="22"/>
          <w:szCs w:val="22"/>
          <w:shd w:val="clear" w:color="auto" w:fill="FFFFFF"/>
        </w:rPr>
        <w:t xml:space="preserve">  τακτικό  θέμα της ημερήσιας διάταξης «</w:t>
      </w:r>
      <w:r w:rsidRPr="00AF0A1E">
        <w:rPr>
          <w:rFonts w:ascii="Tahoma" w:hAnsi="Tahoma" w:cs="Tahoma"/>
          <w:sz w:val="22"/>
          <w:szCs w:val="22"/>
        </w:rPr>
        <w:t> </w:t>
      </w:r>
      <w:r w:rsidR="00AF0A1E" w:rsidRPr="00AF0A1E">
        <w:rPr>
          <w:rFonts w:ascii="Tahoma" w:hAnsi="Tahoma" w:cs="Tahoma"/>
          <w:sz w:val="22"/>
          <w:szCs w:val="22"/>
        </w:rPr>
        <w:t xml:space="preserve">Έγκριση υποχρεωτικής αναμόρφωσης του πίνακα </w:t>
      </w:r>
      <w:proofErr w:type="spellStart"/>
      <w:r w:rsidR="00AF0A1E" w:rsidRPr="00AF0A1E">
        <w:rPr>
          <w:rFonts w:ascii="Tahoma" w:hAnsi="Tahoma" w:cs="Tahoma"/>
          <w:sz w:val="22"/>
          <w:szCs w:val="22"/>
        </w:rPr>
        <w:t>στοχοθεσίας</w:t>
      </w:r>
      <w:proofErr w:type="spellEnd"/>
      <w:r w:rsidR="00AF0A1E" w:rsidRPr="00AF0A1E">
        <w:rPr>
          <w:rFonts w:ascii="Tahoma" w:hAnsi="Tahoma" w:cs="Tahoma"/>
          <w:sz w:val="22"/>
          <w:szCs w:val="22"/>
        </w:rPr>
        <w:t xml:space="preserve"> οικονομικών  αποτελεσμάτων 2018 του Δήμου </w:t>
      </w:r>
      <w:proofErr w:type="spellStart"/>
      <w:r w:rsidR="00AF0A1E" w:rsidRPr="00AF0A1E">
        <w:rPr>
          <w:rFonts w:ascii="Tahoma" w:hAnsi="Tahoma" w:cs="Tahoma"/>
          <w:sz w:val="22"/>
          <w:szCs w:val="22"/>
        </w:rPr>
        <w:t>Αρταίων</w:t>
      </w:r>
      <w:proofErr w:type="spellEnd"/>
      <w:r w:rsidR="00AF0A1E" w:rsidRPr="00AF0A1E">
        <w:rPr>
          <w:rFonts w:ascii="Tahoma" w:hAnsi="Tahoma" w:cs="Tahoma"/>
          <w:sz w:val="22"/>
          <w:szCs w:val="22"/>
        </w:rPr>
        <w:t xml:space="preserve"> βάσει της αρ. 34574/2018 ΚΥΑ   </w:t>
      </w:r>
      <w:proofErr w:type="spellStart"/>
      <w:r w:rsidR="00AF0A1E">
        <w:rPr>
          <w:rFonts w:ascii="Tahoma" w:hAnsi="Tahoma" w:cs="Tahoma"/>
          <w:szCs w:val="22"/>
        </w:rPr>
        <w:t>α</w:t>
      </w:r>
      <w:r w:rsidR="00AF0A1E" w:rsidRPr="00AF0A1E">
        <w:rPr>
          <w:rFonts w:ascii="Tahoma" w:hAnsi="Tahoma" w:cs="Tahoma"/>
          <w:sz w:val="22"/>
          <w:szCs w:val="22"/>
        </w:rPr>
        <w:t>ριθμ</w:t>
      </w:r>
      <w:proofErr w:type="spellEnd"/>
      <w:r w:rsidR="00AF0A1E" w:rsidRPr="00AF0A1E">
        <w:rPr>
          <w:rFonts w:ascii="Tahoma" w:hAnsi="Tahoma" w:cs="Tahoma"/>
          <w:sz w:val="22"/>
          <w:szCs w:val="22"/>
        </w:rPr>
        <w:t>. 478/2018 Α.Ο.Ε.</w:t>
      </w:r>
      <w:r w:rsidR="00B95759" w:rsidRPr="00AF0A1E">
        <w:rPr>
          <w:rFonts w:ascii="Tahoma" w:hAnsi="Tahoma" w:cs="Tahoma"/>
          <w:sz w:val="22"/>
          <w:szCs w:val="22"/>
        </w:rPr>
        <w:t xml:space="preserve">» </w:t>
      </w:r>
      <w:r w:rsidR="00AF0A1E">
        <w:rPr>
          <w:rFonts w:ascii="Tahoma" w:hAnsi="Tahoma" w:cs="Tahoma"/>
          <w:sz w:val="22"/>
          <w:szCs w:val="22"/>
        </w:rPr>
        <w:t xml:space="preserve">έθεσε υπόψη την παραπάνω απόφαση της Οικονομικής Επιτροπής και στη συνέχεια </w:t>
      </w:r>
      <w:r w:rsidR="00B95759" w:rsidRPr="00AF0A1E">
        <w:rPr>
          <w:rFonts w:ascii="Tahoma" w:hAnsi="Tahoma" w:cs="Tahoma"/>
          <w:sz w:val="22"/>
          <w:szCs w:val="22"/>
        </w:rPr>
        <w:t xml:space="preserve"> </w:t>
      </w:r>
      <w:r w:rsidR="00AF0A1E" w:rsidRPr="00AF0A1E">
        <w:rPr>
          <w:rFonts w:ascii="Tahoma" w:hAnsi="Tahoma" w:cs="Tahoma"/>
          <w:sz w:val="22"/>
          <w:szCs w:val="22"/>
        </w:rPr>
        <w:t xml:space="preserve">έδωσε το λόγο στον αρμόδιο αντιδήμαρχο </w:t>
      </w:r>
      <w:proofErr w:type="spellStart"/>
      <w:r w:rsidR="00AF0A1E" w:rsidRPr="00AF0A1E">
        <w:rPr>
          <w:rFonts w:ascii="Tahoma" w:hAnsi="Tahoma" w:cs="Tahoma"/>
          <w:sz w:val="22"/>
          <w:szCs w:val="22"/>
        </w:rPr>
        <w:t>κ.Σιαφάκα</w:t>
      </w:r>
      <w:proofErr w:type="spellEnd"/>
      <w:r w:rsidR="00AF0A1E" w:rsidRPr="00AF0A1E">
        <w:rPr>
          <w:rFonts w:ascii="Tahoma" w:hAnsi="Tahoma" w:cs="Tahoma"/>
          <w:sz w:val="22"/>
          <w:szCs w:val="22"/>
        </w:rPr>
        <w:t xml:space="preserve"> </w:t>
      </w:r>
      <w:r w:rsidR="00AF0A1E">
        <w:rPr>
          <w:rFonts w:ascii="Tahoma" w:hAnsi="Tahoma" w:cs="Tahoma"/>
          <w:sz w:val="22"/>
          <w:szCs w:val="22"/>
        </w:rPr>
        <w:t>για περισσότερες διευκρινήσεις.</w:t>
      </w:r>
    </w:p>
    <w:p w:rsidR="00B95759" w:rsidRDefault="00B95759" w:rsidP="00B95759">
      <w:pPr>
        <w:pStyle w:val="af4"/>
        <w:spacing w:line="276" w:lineRule="auto"/>
        <w:jc w:val="both"/>
        <w:rPr>
          <w:rFonts w:ascii="Tahoma" w:hAnsi="Tahoma" w:cs="Tahoma"/>
        </w:rPr>
      </w:pPr>
    </w:p>
    <w:p w:rsidR="0093158F" w:rsidRDefault="0093158F" w:rsidP="002C1B3E">
      <w:pPr>
        <w:spacing w:line="276" w:lineRule="auto"/>
        <w:jc w:val="both"/>
        <w:rPr>
          <w:rFonts w:ascii="Tahoma" w:hAnsi="Tahoma" w:cs="Tahoma"/>
          <w:sz w:val="22"/>
          <w:szCs w:val="22"/>
        </w:rPr>
      </w:pPr>
      <w:r w:rsidRPr="0056573A">
        <w:rPr>
          <w:rFonts w:ascii="Tahoma" w:hAnsi="Tahoma" w:cs="Tahoma"/>
          <w:sz w:val="22"/>
          <w:szCs w:val="22"/>
        </w:rPr>
        <w:t xml:space="preserve">Στη συνέχεια ο Πρόεδρος έδωσε το λόγο στους </w:t>
      </w:r>
      <w:proofErr w:type="spellStart"/>
      <w:r w:rsidRPr="0056573A">
        <w:rPr>
          <w:rFonts w:ascii="Tahoma" w:hAnsi="Tahoma" w:cs="Tahoma"/>
          <w:sz w:val="22"/>
          <w:szCs w:val="22"/>
        </w:rPr>
        <w:t>κ.κ</w:t>
      </w:r>
      <w:proofErr w:type="spellEnd"/>
      <w:r w:rsidRPr="0056573A">
        <w:rPr>
          <w:rFonts w:ascii="Tahoma" w:hAnsi="Tahoma" w:cs="Tahoma"/>
          <w:sz w:val="22"/>
          <w:szCs w:val="22"/>
        </w:rPr>
        <w:t xml:space="preserve">. Δημοτικούς Συμβούλους οι </w:t>
      </w:r>
      <w:proofErr w:type="spellStart"/>
      <w:r w:rsidRPr="0056573A">
        <w:rPr>
          <w:rFonts w:ascii="Tahoma" w:hAnsi="Tahoma" w:cs="Tahoma"/>
          <w:sz w:val="22"/>
          <w:szCs w:val="22"/>
        </w:rPr>
        <w:t>οποίοιτοποθετήθηκαν</w:t>
      </w:r>
      <w:proofErr w:type="spellEnd"/>
      <w:r w:rsidRPr="0056573A">
        <w:rPr>
          <w:rFonts w:ascii="Tahoma" w:hAnsi="Tahoma" w:cs="Tahoma"/>
          <w:sz w:val="22"/>
          <w:szCs w:val="22"/>
        </w:rPr>
        <w:t xml:space="preserve"> σχετικά με το θέμα. Οι απόψεις αυτών και οι όποιες τυχόν αντιρρήσεις των,</w:t>
      </w:r>
      <w:r w:rsidR="002C1B3E" w:rsidRPr="0056573A">
        <w:rPr>
          <w:rFonts w:ascii="Tahoma" w:hAnsi="Tahoma" w:cs="Tahoma"/>
          <w:sz w:val="22"/>
          <w:szCs w:val="22"/>
        </w:rPr>
        <w:t xml:space="preserve"> </w:t>
      </w:r>
      <w:r w:rsidRPr="0056573A">
        <w:rPr>
          <w:rFonts w:ascii="Tahoma" w:hAnsi="Tahoma" w:cs="Tahoma"/>
          <w:sz w:val="22"/>
          <w:szCs w:val="22"/>
        </w:rPr>
        <w:t>κατεγράφησαν αναλυτικά στα απομαγνητοφωνημένα πρακτικά. Ακολούθως ο Πρόεδρος</w:t>
      </w:r>
      <w:r w:rsidR="002C1B3E" w:rsidRPr="0056573A">
        <w:rPr>
          <w:rFonts w:ascii="Tahoma" w:hAnsi="Tahoma" w:cs="Tahoma"/>
          <w:sz w:val="22"/>
          <w:szCs w:val="22"/>
        </w:rPr>
        <w:t xml:space="preserve"> </w:t>
      </w:r>
      <w:r w:rsidRPr="0056573A">
        <w:rPr>
          <w:rFonts w:ascii="Tahoma" w:hAnsi="Tahoma" w:cs="Tahoma"/>
          <w:sz w:val="22"/>
          <w:szCs w:val="22"/>
        </w:rPr>
        <w:t>κάλεσε το Δημοτικό Συμβούλιο να αποφασίσει σχετικά.</w:t>
      </w:r>
    </w:p>
    <w:p w:rsidR="007D06EC" w:rsidRPr="0056573A" w:rsidRDefault="007D06EC" w:rsidP="002C1B3E">
      <w:pPr>
        <w:spacing w:line="276" w:lineRule="auto"/>
        <w:jc w:val="both"/>
        <w:rPr>
          <w:rFonts w:ascii="Tahoma" w:hAnsi="Tahoma" w:cs="Tahoma"/>
          <w:sz w:val="22"/>
          <w:szCs w:val="22"/>
        </w:rPr>
      </w:pPr>
    </w:p>
    <w:p w:rsidR="001E46A0" w:rsidRDefault="001E46A0" w:rsidP="001E46A0">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2C1B3E" w:rsidRPr="00C5563B" w:rsidRDefault="002C1B3E" w:rsidP="001E46A0">
      <w:pPr>
        <w:jc w:val="center"/>
        <w:rPr>
          <w:rFonts w:ascii="Tahoma" w:hAnsi="Tahoma" w:cs="Tahoma"/>
          <w:b/>
          <w:color w:val="000000"/>
          <w:sz w:val="22"/>
          <w:szCs w:val="22"/>
        </w:rPr>
      </w:pPr>
    </w:p>
    <w:p w:rsidR="002C1B3E" w:rsidRDefault="002C1B3E" w:rsidP="002C1B3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r>
        <w:rPr>
          <w:rFonts w:ascii="Tahoma" w:hAnsi="Tahoma" w:cs="Tahoma"/>
          <w:color w:val="000000"/>
          <w:szCs w:val="22"/>
        </w:rPr>
        <w:t xml:space="preserve">και </w:t>
      </w:r>
      <w:r w:rsidR="00B95759">
        <w:rPr>
          <w:rFonts w:ascii="Tahoma" w:hAnsi="Tahoma" w:cs="Tahoma"/>
          <w:color w:val="000000"/>
          <w:szCs w:val="22"/>
        </w:rPr>
        <w:t xml:space="preserve">την απόφαση της </w:t>
      </w:r>
      <w:r w:rsidR="00AF0A1E">
        <w:rPr>
          <w:rFonts w:ascii="Tahoma" w:hAnsi="Tahoma" w:cs="Tahoma"/>
          <w:color w:val="000000"/>
          <w:szCs w:val="22"/>
        </w:rPr>
        <w:t>Ο</w:t>
      </w:r>
      <w:r w:rsidR="00B95759">
        <w:rPr>
          <w:rFonts w:ascii="Tahoma" w:hAnsi="Tahoma" w:cs="Tahoma"/>
          <w:color w:val="000000"/>
          <w:szCs w:val="22"/>
        </w:rPr>
        <w:t>.Ε.</w:t>
      </w:r>
      <w:r w:rsidR="00AF0A1E">
        <w:rPr>
          <w:rFonts w:ascii="Tahoma" w:hAnsi="Tahoma" w:cs="Tahoma"/>
          <w:color w:val="000000"/>
          <w:szCs w:val="22"/>
        </w:rPr>
        <w:t xml:space="preserve"> και γενομένης ψηφοφορίας κατά την οποία </w:t>
      </w:r>
      <w:r w:rsidR="00C0308E">
        <w:rPr>
          <w:rFonts w:ascii="Tahoma" w:hAnsi="Tahoma" w:cs="Tahoma"/>
          <w:color w:val="000000"/>
          <w:szCs w:val="22"/>
        </w:rPr>
        <w:t>Ο Κ. Παπάζογλου ψήφισε ΠΑΡΩΝ</w:t>
      </w:r>
    </w:p>
    <w:p w:rsidR="007D06EC" w:rsidRPr="00207E7D" w:rsidRDefault="007D06EC" w:rsidP="002C1B3E">
      <w:pPr>
        <w:pStyle w:val="af4"/>
        <w:spacing w:line="276" w:lineRule="auto"/>
        <w:jc w:val="both"/>
        <w:rPr>
          <w:rFonts w:ascii="Tahoma" w:hAnsi="Tahoma" w:cs="Tahoma"/>
          <w:color w:val="000000"/>
          <w:szCs w:val="22"/>
        </w:rPr>
      </w:pPr>
    </w:p>
    <w:p w:rsidR="001E46A0" w:rsidRPr="00C5563B" w:rsidRDefault="001E46A0" w:rsidP="001E46A0">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sidR="00AF0A1E">
        <w:rPr>
          <w:rFonts w:ascii="Tahoma" w:hAnsi="Tahoma" w:cs="Tahoma"/>
          <w:b/>
          <w:color w:val="000000"/>
          <w:sz w:val="22"/>
          <w:szCs w:val="22"/>
          <w:shd w:val="clear" w:color="auto" w:fill="FFFFFF"/>
        </w:rPr>
        <w:t>ΚΑΤΑ ΠΛΕΙΟΨΗΦΙΑ</w:t>
      </w:r>
    </w:p>
    <w:p w:rsidR="001E46A0" w:rsidRPr="00C5563B" w:rsidRDefault="001E46A0" w:rsidP="001E46A0">
      <w:pPr>
        <w:jc w:val="center"/>
        <w:rPr>
          <w:rFonts w:ascii="Tahoma" w:hAnsi="Tahoma" w:cs="Tahoma"/>
          <w:b/>
          <w:sz w:val="22"/>
          <w:szCs w:val="22"/>
        </w:rPr>
      </w:pPr>
    </w:p>
    <w:p w:rsidR="00B95759" w:rsidRDefault="00B95759" w:rsidP="0056573A">
      <w:pPr>
        <w:spacing w:line="276" w:lineRule="auto"/>
        <w:jc w:val="both"/>
        <w:rPr>
          <w:rFonts w:ascii="Tahoma" w:hAnsi="Tahoma" w:cs="Tahoma"/>
          <w:sz w:val="22"/>
          <w:szCs w:val="22"/>
        </w:rPr>
      </w:pPr>
      <w:r w:rsidRPr="009B22F9">
        <w:rPr>
          <w:rFonts w:ascii="Tahoma" w:hAnsi="Tahoma" w:cs="Tahoma"/>
          <w:sz w:val="22"/>
          <w:szCs w:val="22"/>
        </w:rPr>
        <w:t>Α.</w:t>
      </w:r>
      <w:r w:rsidRPr="009B22F9">
        <w:rPr>
          <w:rFonts w:ascii="Tahoma" w:hAnsi="Tahoma" w:cs="Tahoma"/>
          <w:color w:val="000000"/>
          <w:sz w:val="22"/>
          <w:szCs w:val="22"/>
          <w:shd w:val="clear" w:color="auto" w:fill="FFFFFF"/>
        </w:rPr>
        <w:t xml:space="preserve">  </w:t>
      </w:r>
      <w:r w:rsidRPr="009B22F9">
        <w:rPr>
          <w:rFonts w:ascii="Tahoma" w:hAnsi="Tahoma" w:cs="Tahoma"/>
          <w:sz w:val="22"/>
          <w:szCs w:val="22"/>
        </w:rPr>
        <w:t xml:space="preserve">Την έγκριση της </w:t>
      </w:r>
      <w:proofErr w:type="spellStart"/>
      <w:r w:rsidRPr="009B22F9">
        <w:rPr>
          <w:rFonts w:ascii="Tahoma" w:hAnsi="Tahoma" w:cs="Tahoma"/>
          <w:sz w:val="22"/>
          <w:szCs w:val="22"/>
        </w:rPr>
        <w:t>αριθμ</w:t>
      </w:r>
      <w:proofErr w:type="spellEnd"/>
      <w:r>
        <w:rPr>
          <w:rFonts w:ascii="Tahoma" w:hAnsi="Tahoma" w:cs="Tahoma"/>
          <w:sz w:val="22"/>
          <w:szCs w:val="22"/>
        </w:rPr>
        <w:t xml:space="preserve">. </w:t>
      </w:r>
      <w:r w:rsidR="0056573A" w:rsidRPr="00AF0A1E">
        <w:rPr>
          <w:rFonts w:ascii="Tahoma" w:hAnsi="Tahoma" w:cs="Tahoma"/>
          <w:sz w:val="22"/>
          <w:szCs w:val="22"/>
        </w:rPr>
        <w:t xml:space="preserve">478/2018 </w:t>
      </w:r>
      <w:r w:rsidRPr="009B22F9">
        <w:rPr>
          <w:rFonts w:ascii="Tahoma" w:hAnsi="Tahoma" w:cs="Tahoma"/>
          <w:sz w:val="22"/>
          <w:szCs w:val="22"/>
        </w:rPr>
        <w:t xml:space="preserve">απόφασης  της </w:t>
      </w:r>
      <w:r w:rsidR="0056573A">
        <w:rPr>
          <w:rFonts w:ascii="Tahoma" w:hAnsi="Tahoma" w:cs="Tahoma"/>
          <w:sz w:val="22"/>
          <w:szCs w:val="22"/>
        </w:rPr>
        <w:t xml:space="preserve">Οικονομικής </w:t>
      </w:r>
      <w:r w:rsidRPr="009B22F9">
        <w:rPr>
          <w:rFonts w:ascii="Tahoma" w:hAnsi="Tahoma" w:cs="Tahoma"/>
          <w:sz w:val="22"/>
          <w:szCs w:val="22"/>
        </w:rPr>
        <w:t xml:space="preserve"> Επιτροπής το</w:t>
      </w:r>
      <w:r>
        <w:rPr>
          <w:rFonts w:ascii="Tahoma" w:hAnsi="Tahoma" w:cs="Tahoma"/>
          <w:sz w:val="22"/>
          <w:szCs w:val="22"/>
        </w:rPr>
        <w:t xml:space="preserve">υ Δήμου </w:t>
      </w:r>
      <w:proofErr w:type="spellStart"/>
      <w:r>
        <w:rPr>
          <w:rFonts w:ascii="Tahoma" w:hAnsi="Tahoma" w:cs="Tahoma"/>
          <w:sz w:val="22"/>
          <w:szCs w:val="22"/>
        </w:rPr>
        <w:t>Αρταίων</w:t>
      </w:r>
      <w:proofErr w:type="spellEnd"/>
      <w:r>
        <w:rPr>
          <w:rFonts w:ascii="Tahoma" w:hAnsi="Tahoma" w:cs="Tahoma"/>
          <w:sz w:val="22"/>
          <w:szCs w:val="22"/>
        </w:rPr>
        <w:t xml:space="preserve"> η οποία αφορά «</w:t>
      </w:r>
      <w:r w:rsidR="0056573A" w:rsidRPr="0056573A">
        <w:rPr>
          <w:rFonts w:ascii="Tahoma" w:hAnsi="Tahoma" w:cs="Tahoma"/>
          <w:sz w:val="22"/>
          <w:szCs w:val="22"/>
        </w:rPr>
        <w:t xml:space="preserve">Έγκριση υποχρεωτικής αναμόρφωσης του πίνακα </w:t>
      </w:r>
      <w:proofErr w:type="spellStart"/>
      <w:r w:rsidR="0056573A" w:rsidRPr="0056573A">
        <w:rPr>
          <w:rFonts w:ascii="Tahoma" w:hAnsi="Tahoma" w:cs="Tahoma"/>
          <w:sz w:val="22"/>
          <w:szCs w:val="22"/>
        </w:rPr>
        <w:t>στοχοθεσίας</w:t>
      </w:r>
      <w:proofErr w:type="spellEnd"/>
      <w:r w:rsidR="0056573A" w:rsidRPr="0056573A">
        <w:rPr>
          <w:rFonts w:ascii="Tahoma" w:hAnsi="Tahoma" w:cs="Tahoma"/>
          <w:sz w:val="22"/>
          <w:szCs w:val="22"/>
        </w:rPr>
        <w:t xml:space="preserve"> οικονομικών  αποτελεσμάτων 2018 του Δήμου </w:t>
      </w:r>
      <w:proofErr w:type="spellStart"/>
      <w:r w:rsidR="0056573A" w:rsidRPr="0056573A">
        <w:rPr>
          <w:rFonts w:ascii="Tahoma" w:hAnsi="Tahoma" w:cs="Tahoma"/>
          <w:sz w:val="22"/>
          <w:szCs w:val="22"/>
        </w:rPr>
        <w:t>Αρταίων</w:t>
      </w:r>
      <w:proofErr w:type="spellEnd"/>
      <w:r w:rsidR="0056573A" w:rsidRPr="0056573A">
        <w:rPr>
          <w:rFonts w:ascii="Tahoma" w:hAnsi="Tahoma" w:cs="Tahoma"/>
          <w:sz w:val="22"/>
          <w:szCs w:val="22"/>
        </w:rPr>
        <w:t xml:space="preserve"> βάσει της αρ. 34574/2018 ΚΥΑ </w:t>
      </w:r>
      <w:r w:rsidR="00603EA5" w:rsidRPr="0056573A">
        <w:rPr>
          <w:rFonts w:ascii="Tahoma" w:hAnsi="Tahoma" w:cs="Tahoma"/>
          <w:sz w:val="22"/>
          <w:szCs w:val="22"/>
        </w:rPr>
        <w:t>με βάση τον κατωτέρω πίνακα</w:t>
      </w:r>
      <w:r w:rsidR="0056573A">
        <w:rPr>
          <w:rFonts w:ascii="Tahoma" w:hAnsi="Tahoma" w:cs="Tahoma"/>
          <w:sz w:val="22"/>
          <w:szCs w:val="22"/>
        </w:rPr>
        <w:t>:</w:t>
      </w:r>
      <w:r w:rsidRPr="0056573A">
        <w:rPr>
          <w:rFonts w:ascii="Tahoma" w:hAnsi="Tahoma" w:cs="Tahoma"/>
          <w:sz w:val="22"/>
          <w:szCs w:val="22"/>
        </w:rPr>
        <w:t> </w:t>
      </w:r>
    </w:p>
    <w:p w:rsidR="0056573A" w:rsidRDefault="0056573A" w:rsidP="0056573A">
      <w:pPr>
        <w:ind w:firstLine="720"/>
        <w:jc w:val="both"/>
        <w:rPr>
          <w:rFonts w:asciiTheme="minorHAnsi" w:hAnsiTheme="minorHAnsi" w:cstheme="minorHAnsi"/>
        </w:rPr>
      </w:pPr>
    </w:p>
    <w:p w:rsidR="0056573A" w:rsidRDefault="0056573A" w:rsidP="0056573A">
      <w:pPr>
        <w:ind w:firstLine="720"/>
        <w:jc w:val="both"/>
        <w:rPr>
          <w:rFonts w:asciiTheme="minorHAnsi" w:hAnsiTheme="minorHAnsi" w:cstheme="minorHAnsi"/>
        </w:rPr>
        <w:sectPr w:rsidR="0056573A" w:rsidSect="003743EF">
          <w:pgSz w:w="11906" w:h="16838"/>
          <w:pgMar w:top="993" w:right="849" w:bottom="1440" w:left="1800" w:header="708" w:footer="708" w:gutter="0"/>
          <w:cols w:space="708"/>
          <w:docGrid w:linePitch="360"/>
        </w:sectPr>
      </w:pPr>
    </w:p>
    <w:p w:rsidR="0056573A" w:rsidRDefault="0056573A" w:rsidP="0056573A">
      <w:pPr>
        <w:spacing w:after="160" w:line="259" w:lineRule="auto"/>
        <w:ind w:left="284"/>
        <w:sectPr w:rsidR="0056573A" w:rsidSect="0056573A">
          <w:footerReference w:type="even" r:id="rId9"/>
          <w:footerReference w:type="default" r:id="rId10"/>
          <w:pgSz w:w="16838" w:h="11906" w:orient="landscape"/>
          <w:pgMar w:top="1559" w:right="851" w:bottom="992" w:left="567" w:header="510" w:footer="340" w:gutter="0"/>
          <w:cols w:space="708"/>
          <w:docGrid w:linePitch="360"/>
        </w:sectPr>
      </w:pPr>
      <w:r>
        <w:object w:dxaOrig="23820" w:dyaOrig="13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75pt;height:438pt" o:ole="">
            <v:imagedata r:id="rId11" o:title=""/>
          </v:shape>
          <o:OLEObject Type="Embed" ProgID="Excel.Sheet.12" ShapeID="_x0000_i1025" DrawAspect="Content" ObjectID="_1599654876" r:id="rId12"/>
        </w:object>
      </w:r>
    </w:p>
    <w:p w:rsidR="0056573A" w:rsidRDefault="0056573A" w:rsidP="0056573A">
      <w:pPr>
        <w:spacing w:after="160" w:line="259" w:lineRule="auto"/>
        <w:ind w:left="284"/>
      </w:pPr>
    </w:p>
    <w:p w:rsidR="0056573A" w:rsidRPr="0056573A" w:rsidRDefault="0056573A" w:rsidP="0056573A">
      <w:pPr>
        <w:spacing w:line="276" w:lineRule="auto"/>
        <w:jc w:val="both"/>
        <w:rPr>
          <w:rFonts w:ascii="Tahoma" w:hAnsi="Tahoma" w:cs="Tahoma"/>
          <w:sz w:val="22"/>
          <w:szCs w:val="22"/>
        </w:rPr>
      </w:pPr>
    </w:p>
    <w:p w:rsidR="0093158F" w:rsidRPr="006C3C9D" w:rsidRDefault="0093158F" w:rsidP="0093158F">
      <w:pPr>
        <w:pStyle w:val="af4"/>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93158F" w:rsidRPr="006C3C9D" w:rsidRDefault="0093158F" w:rsidP="0093158F">
      <w:pPr>
        <w:rPr>
          <w:rFonts w:ascii="Tahoma" w:hAnsi="Tahoma" w:cs="Tahoma"/>
          <w:b/>
          <w:sz w:val="22"/>
          <w:szCs w:val="22"/>
        </w:rPr>
      </w:pPr>
      <w:r w:rsidRPr="006C3C9D">
        <w:rPr>
          <w:rFonts w:ascii="Tahoma" w:hAnsi="Tahoma" w:cs="Tahoma"/>
          <w:b/>
          <w:sz w:val="22"/>
          <w:szCs w:val="22"/>
        </w:rPr>
        <w:t xml:space="preserve">Η απόφαση αυτή έλαβε αριθ. </w:t>
      </w:r>
      <w:r w:rsidR="002C1B3E">
        <w:rPr>
          <w:rFonts w:ascii="Tahoma" w:hAnsi="Tahoma" w:cs="Tahoma"/>
          <w:b/>
          <w:sz w:val="22"/>
          <w:szCs w:val="22"/>
        </w:rPr>
        <w:t>53</w:t>
      </w:r>
      <w:r w:rsidR="00B80FB1">
        <w:rPr>
          <w:rFonts w:ascii="Tahoma" w:hAnsi="Tahoma" w:cs="Tahoma"/>
          <w:b/>
          <w:sz w:val="22"/>
          <w:szCs w:val="22"/>
        </w:rPr>
        <w:t>3</w:t>
      </w:r>
      <w:r w:rsidRPr="006C3C9D">
        <w:rPr>
          <w:rFonts w:ascii="Tahoma" w:hAnsi="Tahoma" w:cs="Tahoma"/>
          <w:b/>
          <w:sz w:val="22"/>
          <w:szCs w:val="22"/>
        </w:rPr>
        <w:t>/2018</w:t>
      </w:r>
    </w:p>
    <w:p w:rsidR="0093158F" w:rsidRDefault="0093158F" w:rsidP="0093158F">
      <w:pPr>
        <w:pStyle w:val="a6"/>
        <w:rPr>
          <w:rFonts w:ascii="Tahoma" w:hAnsi="Tahoma"/>
          <w:b/>
          <w:sz w:val="22"/>
          <w:szCs w:val="22"/>
        </w:rPr>
      </w:pPr>
    </w:p>
    <w:p w:rsidR="0093158F" w:rsidRDefault="0093158F" w:rsidP="0093158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3158F" w:rsidRDefault="0093158F" w:rsidP="0093158F">
      <w:pPr>
        <w:pStyle w:val="a6"/>
        <w:spacing w:line="276" w:lineRule="auto"/>
        <w:jc w:val="center"/>
        <w:rPr>
          <w:rFonts w:ascii="Tahoma" w:hAnsi="Tahoma" w:cs="Tahoma"/>
          <w:b/>
          <w:sz w:val="22"/>
          <w:szCs w:val="22"/>
        </w:rPr>
      </w:pPr>
    </w:p>
    <w:p w:rsidR="0093158F" w:rsidRDefault="0093158F" w:rsidP="0093158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3158F" w:rsidRDefault="0093158F" w:rsidP="0093158F">
      <w:pPr>
        <w:pStyle w:val="a6"/>
        <w:rPr>
          <w:rFonts w:ascii="Tahoma" w:hAnsi="Tahoma" w:cs="Tahoma"/>
          <w:i/>
          <w:sz w:val="12"/>
          <w:szCs w:val="12"/>
        </w:rPr>
      </w:pPr>
      <w:r>
        <w:rPr>
          <w:rFonts w:ascii="Tahoma" w:hAnsi="Tahoma" w:cs="Tahoma"/>
          <w:i/>
          <w:sz w:val="12"/>
          <w:szCs w:val="12"/>
        </w:rPr>
        <w:t xml:space="preserve">ΑΚΡΙΒΕΣ ΑΝΤΙΓΡΑΦΟ                                                   </w:t>
      </w:r>
    </w:p>
    <w:p w:rsidR="0093158F" w:rsidRDefault="0093158F" w:rsidP="0093158F">
      <w:pPr>
        <w:pStyle w:val="a6"/>
        <w:rPr>
          <w:rFonts w:ascii="Tahoma" w:hAnsi="Tahoma" w:cs="Tahoma"/>
          <w:i/>
          <w:sz w:val="12"/>
          <w:szCs w:val="12"/>
        </w:rPr>
      </w:pPr>
      <w:r>
        <w:rPr>
          <w:rFonts w:ascii="Tahoma" w:hAnsi="Tahoma" w:cs="Tahoma"/>
          <w:i/>
          <w:sz w:val="12"/>
          <w:szCs w:val="12"/>
        </w:rPr>
        <w:t xml:space="preserve">      Άρτα αυθημερόν                                                 </w:t>
      </w:r>
    </w:p>
    <w:p w:rsidR="0093158F" w:rsidRDefault="0093158F" w:rsidP="0093158F">
      <w:pPr>
        <w:pStyle w:val="a6"/>
        <w:rPr>
          <w:rFonts w:ascii="Tahoma" w:hAnsi="Tahoma" w:cs="Tahoma"/>
          <w:i/>
          <w:sz w:val="12"/>
          <w:szCs w:val="12"/>
        </w:rPr>
      </w:pPr>
      <w:r>
        <w:rPr>
          <w:rFonts w:ascii="Tahoma" w:hAnsi="Tahoma" w:cs="Tahoma"/>
          <w:i/>
          <w:sz w:val="12"/>
          <w:szCs w:val="12"/>
        </w:rPr>
        <w:t xml:space="preserve">Ο Υπεύθυνος  Γραφείου </w:t>
      </w:r>
    </w:p>
    <w:p w:rsidR="0093158F" w:rsidRDefault="0093158F" w:rsidP="0093158F">
      <w:pPr>
        <w:pStyle w:val="a6"/>
        <w:rPr>
          <w:rFonts w:ascii="Tahoma" w:hAnsi="Tahoma" w:cs="Tahoma"/>
          <w:i/>
          <w:sz w:val="12"/>
          <w:szCs w:val="12"/>
        </w:rPr>
      </w:pPr>
    </w:p>
    <w:p w:rsidR="0093158F" w:rsidRPr="005F0B19" w:rsidRDefault="0093158F" w:rsidP="0093158F">
      <w:pPr>
        <w:pStyle w:val="a6"/>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Pr="005F0B19" w:rsidRDefault="00E3371C" w:rsidP="0093158F">
      <w:pPr>
        <w:pStyle w:val="af4"/>
        <w:spacing w:line="276" w:lineRule="auto"/>
        <w:jc w:val="both"/>
        <w:rPr>
          <w:rFonts w:ascii="Tahoma" w:hAnsi="Tahoma" w:cs="Tahoma"/>
          <w:b/>
          <w:sz w:val="12"/>
          <w:szCs w:val="12"/>
          <w:lang w:val="en-US"/>
        </w:rPr>
      </w:pPr>
    </w:p>
    <w:sectPr w:rsidR="00E3371C" w:rsidRPr="005F0B19" w:rsidSect="00C73405">
      <w:pgSz w:w="11906" w:h="16838"/>
      <w:pgMar w:top="851" w:right="992" w:bottom="567" w:left="1559"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C7F" w:rsidRDefault="003A2C7F">
      <w:r>
        <w:separator/>
      </w:r>
    </w:p>
  </w:endnote>
  <w:endnote w:type="continuationSeparator" w:id="0">
    <w:p w:rsidR="003A2C7F" w:rsidRDefault="003A2C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B19EA" w:rsidP="00430383">
    <w:pPr>
      <w:pStyle w:val="a8"/>
      <w:framePr w:wrap="around" w:vAnchor="text" w:hAnchor="margin" w:xAlign="right" w:y="1"/>
      <w:rPr>
        <w:rStyle w:val="a9"/>
      </w:rPr>
    </w:pPr>
    <w:r>
      <w:rPr>
        <w:rStyle w:val="a9"/>
      </w:rPr>
      <w:fldChar w:fldCharType="begin"/>
    </w:r>
    <w:r w:rsidR="007D517D">
      <w:rPr>
        <w:rStyle w:val="a9"/>
      </w:rPr>
      <w:instrText xml:space="preserve">PAGE  </w:instrText>
    </w:r>
    <w:r>
      <w:rPr>
        <w:rStyle w:val="a9"/>
      </w:rPr>
      <w:fldChar w:fldCharType="end"/>
    </w:r>
  </w:p>
  <w:p w:rsidR="007D517D" w:rsidRDefault="007D517D"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7D" w:rsidRDefault="00FB19EA">
    <w:pPr>
      <w:pStyle w:val="a8"/>
      <w:jc w:val="right"/>
    </w:pPr>
    <w:r w:rsidRPr="00391BB4">
      <w:rPr>
        <w:rFonts w:ascii="Tahoma" w:hAnsi="Tahoma" w:cs="Tahoma"/>
        <w:sz w:val="20"/>
        <w:szCs w:val="20"/>
      </w:rPr>
      <w:fldChar w:fldCharType="begin"/>
    </w:r>
    <w:r w:rsidR="007D517D"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91DAD">
      <w:rPr>
        <w:rFonts w:ascii="Tahoma" w:hAnsi="Tahoma" w:cs="Tahoma"/>
        <w:noProof/>
        <w:sz w:val="20"/>
        <w:szCs w:val="20"/>
      </w:rPr>
      <w:t>4</w:t>
    </w:r>
    <w:r w:rsidRPr="00391BB4">
      <w:rPr>
        <w:rFonts w:ascii="Tahoma" w:hAnsi="Tahoma" w:cs="Tahoma"/>
        <w:sz w:val="20"/>
        <w:szCs w:val="20"/>
      </w:rPr>
      <w:fldChar w:fldCharType="end"/>
    </w:r>
  </w:p>
  <w:p w:rsidR="007D517D" w:rsidRPr="00954F1C" w:rsidRDefault="007D517D"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C7F" w:rsidRDefault="003A2C7F">
      <w:r>
        <w:separator/>
      </w:r>
    </w:p>
  </w:footnote>
  <w:footnote w:type="continuationSeparator" w:id="0">
    <w:p w:rsidR="003A2C7F" w:rsidRDefault="003A2C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0000004"/>
    <w:multiLevelType w:val="singleLevel"/>
    <w:tmpl w:val="3B9AE504"/>
    <w:name w:val="WW8Num4"/>
    <w:lvl w:ilvl="0">
      <w:start w:val="1"/>
      <w:numFmt w:val="decimal"/>
      <w:lvlText w:val="%1."/>
      <w:lvlJc w:val="left"/>
      <w:pPr>
        <w:tabs>
          <w:tab w:val="num" w:pos="720"/>
        </w:tabs>
        <w:ind w:left="720" w:hanging="360"/>
      </w:pPr>
      <w:rPr>
        <w:rFonts w:ascii="Arial" w:hAnsi="Arial" w:cs="Arial" w:hint="default"/>
        <w:b/>
        <w:sz w:val="22"/>
        <w:szCs w:val="20"/>
      </w:rPr>
    </w:lvl>
  </w:abstractNum>
  <w:abstractNum w:abstractNumId="2">
    <w:nsid w:val="00000005"/>
    <w:multiLevelType w:val="singleLevel"/>
    <w:tmpl w:val="EDF6B5B0"/>
    <w:name w:val="WW8Num5"/>
    <w:lvl w:ilvl="0">
      <w:start w:val="1"/>
      <w:numFmt w:val="decimal"/>
      <w:lvlText w:val="%1."/>
      <w:lvlJc w:val="left"/>
      <w:pPr>
        <w:tabs>
          <w:tab w:val="num" w:pos="360"/>
        </w:tabs>
        <w:ind w:left="360" w:hanging="360"/>
      </w:pPr>
      <w:rPr>
        <w:rFonts w:ascii="Arial" w:hAnsi="Arial" w:cs="Arial" w:hint="default"/>
        <w:sz w:val="22"/>
        <w:szCs w:val="16"/>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cs="Segoe Script" w:hint="default"/>
      </w:rPr>
    </w:lvl>
  </w:abstractNum>
  <w:abstractNum w:abstractNumId="4">
    <w:nsid w:val="00000013"/>
    <w:multiLevelType w:val="singleLevel"/>
    <w:tmpl w:val="00000013"/>
    <w:name w:val="WW8Num19"/>
    <w:lvl w:ilvl="0">
      <w:start w:val="1"/>
      <w:numFmt w:val="bullet"/>
      <w:lvlText w:val=""/>
      <w:lvlJc w:val="left"/>
      <w:pPr>
        <w:tabs>
          <w:tab w:val="num" w:pos="1701"/>
        </w:tabs>
        <w:ind w:left="454" w:hanging="454"/>
      </w:pPr>
      <w:rPr>
        <w:rFonts w:ascii="Symbol" w:hAnsi="Symbol" w:cs="Symbol" w:hint="default"/>
        <w:sz w:val="22"/>
        <w:szCs w:val="22"/>
        <w:highlight w:val="lightGray"/>
      </w:rPr>
    </w:lvl>
  </w:abstractNum>
  <w:abstractNum w:abstractNumId="5">
    <w:nsid w:val="00000014"/>
    <w:multiLevelType w:val="singleLevel"/>
    <w:tmpl w:val="3900428C"/>
    <w:name w:val="WW8Num20"/>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6">
    <w:nsid w:val="00000015"/>
    <w:multiLevelType w:val="singleLevel"/>
    <w:tmpl w:val="5CAA7B82"/>
    <w:name w:val="WW8Num21"/>
    <w:lvl w:ilvl="0">
      <w:start w:val="1"/>
      <w:numFmt w:val="decimal"/>
      <w:lvlText w:val="%1."/>
      <w:lvlJc w:val="left"/>
      <w:pPr>
        <w:tabs>
          <w:tab w:val="num" w:pos="720"/>
        </w:tabs>
        <w:ind w:left="720" w:hanging="360"/>
      </w:pPr>
      <w:rPr>
        <w:rFonts w:ascii="Arial" w:hAnsi="Arial" w:cs="Segoe Script" w:hint="default"/>
        <w:b w:val="0"/>
        <w:i w:val="0"/>
        <w:sz w:val="20"/>
      </w:rPr>
    </w:lvl>
  </w:abstractNum>
  <w:abstractNum w:abstractNumId="7">
    <w:nsid w:val="00000016"/>
    <w:multiLevelType w:val="singleLevel"/>
    <w:tmpl w:val="00000016"/>
    <w:name w:val="WW8Num22"/>
    <w:lvl w:ilvl="0">
      <w:start w:val="1"/>
      <w:numFmt w:val="bullet"/>
      <w:lvlText w:val=""/>
      <w:lvlJc w:val="left"/>
      <w:pPr>
        <w:tabs>
          <w:tab w:val="num" w:pos="1080"/>
        </w:tabs>
        <w:ind w:left="1080" w:hanging="360"/>
      </w:pPr>
      <w:rPr>
        <w:rFonts w:ascii="Symbol" w:hAnsi="Symbol" w:cs="Symbol" w:hint="default"/>
        <w:sz w:val="22"/>
        <w:szCs w:val="22"/>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2A3111B"/>
    <w:multiLevelType w:val="hybridMultilevel"/>
    <w:tmpl w:val="0494DA7E"/>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269F6A5E"/>
    <w:multiLevelType w:val="hybridMultilevel"/>
    <w:tmpl w:val="75CC8300"/>
    <w:lvl w:ilvl="0" w:tplc="E27C5222">
      <w:start w:val="1"/>
      <w:numFmt w:val="decimal"/>
      <w:lvlText w:val="%1)"/>
      <w:lvlJc w:val="left"/>
      <w:pPr>
        <w:ind w:left="720" w:hanging="360"/>
      </w:pPr>
      <w:rPr>
        <w:rFonts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1DD634C"/>
    <w:multiLevelType w:val="hybridMultilevel"/>
    <w:tmpl w:val="4F1650C2"/>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275BD"/>
    <w:multiLevelType w:val="hybridMultilevel"/>
    <w:tmpl w:val="9BF6B88A"/>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68C09DB"/>
    <w:multiLevelType w:val="hybridMultilevel"/>
    <w:tmpl w:val="AB7084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4A4330"/>
    <w:multiLevelType w:val="hybridMultilevel"/>
    <w:tmpl w:val="28BC387C"/>
    <w:lvl w:ilvl="0" w:tplc="6A6C4258">
      <w:start w:val="1"/>
      <w:numFmt w:val="decimal"/>
      <w:lvlText w:val="%1."/>
      <w:lvlJc w:val="left"/>
      <w:pPr>
        <w:ind w:left="720" w:hanging="360"/>
      </w:pPr>
      <w:rPr>
        <w:b w:val="0"/>
        <w:sz w:val="22"/>
        <w:szCs w:val="22"/>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11B66BA"/>
    <w:multiLevelType w:val="hybridMultilevel"/>
    <w:tmpl w:val="1DB87A88"/>
    <w:lvl w:ilvl="0" w:tplc="36304FBC">
      <w:start w:val="1"/>
      <w:numFmt w:val="decimal"/>
      <w:lvlText w:val="%1."/>
      <w:lvlJc w:val="left"/>
      <w:pPr>
        <w:ind w:left="1080" w:hanging="360"/>
      </w:pPr>
      <w:rPr>
        <w:b w:val="0"/>
        <w:sz w:val="22"/>
        <w:szCs w:val="22"/>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num>
  <w:num w:numId="5">
    <w:abstractNumId w:val="8"/>
  </w:num>
  <w:num w:numId="6">
    <w:abstractNumId w:val="20"/>
  </w:num>
  <w:num w:numId="7">
    <w:abstractNumId w:val="18"/>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9"/>
  </w:num>
  <w:num w:numId="12">
    <w:abstractNumId w:val="17"/>
  </w:num>
  <w:num w:numId="13">
    <w:abstractNumId w:val="16"/>
  </w:num>
  <w:num w:numId="14">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851"/>
    <w:rsid w:val="00007DF4"/>
    <w:rsid w:val="00012281"/>
    <w:rsid w:val="00012B4F"/>
    <w:rsid w:val="00012F1C"/>
    <w:rsid w:val="00014468"/>
    <w:rsid w:val="0001484A"/>
    <w:rsid w:val="00014E2D"/>
    <w:rsid w:val="0001679D"/>
    <w:rsid w:val="000175E8"/>
    <w:rsid w:val="00021427"/>
    <w:rsid w:val="00021BB7"/>
    <w:rsid w:val="00024410"/>
    <w:rsid w:val="000251DD"/>
    <w:rsid w:val="00025B76"/>
    <w:rsid w:val="00027A93"/>
    <w:rsid w:val="00030F01"/>
    <w:rsid w:val="00032725"/>
    <w:rsid w:val="00032FBA"/>
    <w:rsid w:val="00033D3D"/>
    <w:rsid w:val="000359E3"/>
    <w:rsid w:val="000366C8"/>
    <w:rsid w:val="00037CEF"/>
    <w:rsid w:val="00042477"/>
    <w:rsid w:val="000439C6"/>
    <w:rsid w:val="00043DD6"/>
    <w:rsid w:val="00045E48"/>
    <w:rsid w:val="00046536"/>
    <w:rsid w:val="000475AC"/>
    <w:rsid w:val="0004790E"/>
    <w:rsid w:val="000506D9"/>
    <w:rsid w:val="00050CB2"/>
    <w:rsid w:val="00051B64"/>
    <w:rsid w:val="000520D0"/>
    <w:rsid w:val="00052148"/>
    <w:rsid w:val="00056556"/>
    <w:rsid w:val="000612D1"/>
    <w:rsid w:val="0006197C"/>
    <w:rsid w:val="00063AAD"/>
    <w:rsid w:val="00065358"/>
    <w:rsid w:val="00066015"/>
    <w:rsid w:val="00066F10"/>
    <w:rsid w:val="000703CB"/>
    <w:rsid w:val="00071642"/>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1DAD"/>
    <w:rsid w:val="00092220"/>
    <w:rsid w:val="000941D8"/>
    <w:rsid w:val="00095635"/>
    <w:rsid w:val="00095E11"/>
    <w:rsid w:val="00096033"/>
    <w:rsid w:val="000972F1"/>
    <w:rsid w:val="00097537"/>
    <w:rsid w:val="000A03BB"/>
    <w:rsid w:val="000A0F63"/>
    <w:rsid w:val="000A126B"/>
    <w:rsid w:val="000A176B"/>
    <w:rsid w:val="000A5062"/>
    <w:rsid w:val="000A6A89"/>
    <w:rsid w:val="000B33AB"/>
    <w:rsid w:val="000B3ED2"/>
    <w:rsid w:val="000B4739"/>
    <w:rsid w:val="000B4AFF"/>
    <w:rsid w:val="000B5271"/>
    <w:rsid w:val="000B5832"/>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B1"/>
    <w:rsid w:val="000E1ADA"/>
    <w:rsid w:val="000E22C1"/>
    <w:rsid w:val="000E6155"/>
    <w:rsid w:val="000E6E77"/>
    <w:rsid w:val="000E6F39"/>
    <w:rsid w:val="000E7463"/>
    <w:rsid w:val="000F3E49"/>
    <w:rsid w:val="000F4F23"/>
    <w:rsid w:val="00100855"/>
    <w:rsid w:val="0010129B"/>
    <w:rsid w:val="00101DC5"/>
    <w:rsid w:val="00102808"/>
    <w:rsid w:val="001049AD"/>
    <w:rsid w:val="00104A2E"/>
    <w:rsid w:val="00110272"/>
    <w:rsid w:val="0011079D"/>
    <w:rsid w:val="00112F86"/>
    <w:rsid w:val="001140C1"/>
    <w:rsid w:val="001149FE"/>
    <w:rsid w:val="001167BC"/>
    <w:rsid w:val="00120EBB"/>
    <w:rsid w:val="001220F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4ADA"/>
    <w:rsid w:val="00145669"/>
    <w:rsid w:val="00146D96"/>
    <w:rsid w:val="001500FA"/>
    <w:rsid w:val="001502D1"/>
    <w:rsid w:val="0015141F"/>
    <w:rsid w:val="00151472"/>
    <w:rsid w:val="00151D15"/>
    <w:rsid w:val="00155124"/>
    <w:rsid w:val="00155855"/>
    <w:rsid w:val="00156559"/>
    <w:rsid w:val="00156BED"/>
    <w:rsid w:val="00157DB5"/>
    <w:rsid w:val="00162C00"/>
    <w:rsid w:val="001638CD"/>
    <w:rsid w:val="00164369"/>
    <w:rsid w:val="00165D57"/>
    <w:rsid w:val="001678BB"/>
    <w:rsid w:val="00167B61"/>
    <w:rsid w:val="00171849"/>
    <w:rsid w:val="001719BF"/>
    <w:rsid w:val="001731F2"/>
    <w:rsid w:val="00174684"/>
    <w:rsid w:val="00176AEF"/>
    <w:rsid w:val="00177B33"/>
    <w:rsid w:val="00177E6D"/>
    <w:rsid w:val="001820BF"/>
    <w:rsid w:val="001821A5"/>
    <w:rsid w:val="00182534"/>
    <w:rsid w:val="00185092"/>
    <w:rsid w:val="00185569"/>
    <w:rsid w:val="00185C37"/>
    <w:rsid w:val="00185FD5"/>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5DF0"/>
    <w:rsid w:val="001C6240"/>
    <w:rsid w:val="001C6937"/>
    <w:rsid w:val="001C6C31"/>
    <w:rsid w:val="001C76C5"/>
    <w:rsid w:val="001D055A"/>
    <w:rsid w:val="001D47A2"/>
    <w:rsid w:val="001D657B"/>
    <w:rsid w:val="001E0D64"/>
    <w:rsid w:val="001E0FEC"/>
    <w:rsid w:val="001E2078"/>
    <w:rsid w:val="001E2248"/>
    <w:rsid w:val="001E3BE7"/>
    <w:rsid w:val="001E3E19"/>
    <w:rsid w:val="001E46A0"/>
    <w:rsid w:val="001E6B2B"/>
    <w:rsid w:val="001E737A"/>
    <w:rsid w:val="001F117B"/>
    <w:rsid w:val="001F11DB"/>
    <w:rsid w:val="001F1C93"/>
    <w:rsid w:val="001F1E10"/>
    <w:rsid w:val="001F1ED6"/>
    <w:rsid w:val="001F21F6"/>
    <w:rsid w:val="001F29F2"/>
    <w:rsid w:val="001F3D05"/>
    <w:rsid w:val="001F3DEC"/>
    <w:rsid w:val="001F557F"/>
    <w:rsid w:val="001F5DEE"/>
    <w:rsid w:val="001F6115"/>
    <w:rsid w:val="001F7792"/>
    <w:rsid w:val="00201B5A"/>
    <w:rsid w:val="00201B73"/>
    <w:rsid w:val="00204104"/>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1BD"/>
    <w:rsid w:val="00221573"/>
    <w:rsid w:val="0022318B"/>
    <w:rsid w:val="00223EFE"/>
    <w:rsid w:val="0022443C"/>
    <w:rsid w:val="0022688E"/>
    <w:rsid w:val="00227799"/>
    <w:rsid w:val="00227A14"/>
    <w:rsid w:val="002315E0"/>
    <w:rsid w:val="00232A8A"/>
    <w:rsid w:val="00233376"/>
    <w:rsid w:val="0023361C"/>
    <w:rsid w:val="00233649"/>
    <w:rsid w:val="00233D57"/>
    <w:rsid w:val="002345A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BE5"/>
    <w:rsid w:val="0026799B"/>
    <w:rsid w:val="00267EBF"/>
    <w:rsid w:val="0027334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227F"/>
    <w:rsid w:val="00296E56"/>
    <w:rsid w:val="00297D6E"/>
    <w:rsid w:val="002A0894"/>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1B3E"/>
    <w:rsid w:val="002C2175"/>
    <w:rsid w:val="002C26F1"/>
    <w:rsid w:val="002C30E4"/>
    <w:rsid w:val="002C3123"/>
    <w:rsid w:val="002C33DA"/>
    <w:rsid w:val="002C383D"/>
    <w:rsid w:val="002C4464"/>
    <w:rsid w:val="002C4D38"/>
    <w:rsid w:val="002C4FEA"/>
    <w:rsid w:val="002C5288"/>
    <w:rsid w:val="002C5DA7"/>
    <w:rsid w:val="002C61EC"/>
    <w:rsid w:val="002C6E12"/>
    <w:rsid w:val="002D2F53"/>
    <w:rsid w:val="002D4BB9"/>
    <w:rsid w:val="002D51B2"/>
    <w:rsid w:val="002D5D2C"/>
    <w:rsid w:val="002D6D01"/>
    <w:rsid w:val="002D6F0A"/>
    <w:rsid w:val="002D6FE0"/>
    <w:rsid w:val="002D7937"/>
    <w:rsid w:val="002E14EB"/>
    <w:rsid w:val="002E1568"/>
    <w:rsid w:val="002E414A"/>
    <w:rsid w:val="002E4631"/>
    <w:rsid w:val="002E7021"/>
    <w:rsid w:val="002F063B"/>
    <w:rsid w:val="002F0DBC"/>
    <w:rsid w:val="002F0F29"/>
    <w:rsid w:val="002F2960"/>
    <w:rsid w:val="002F60C8"/>
    <w:rsid w:val="00301568"/>
    <w:rsid w:val="003018C3"/>
    <w:rsid w:val="00301901"/>
    <w:rsid w:val="003036FD"/>
    <w:rsid w:val="0030542F"/>
    <w:rsid w:val="0030633D"/>
    <w:rsid w:val="003066C0"/>
    <w:rsid w:val="003071D9"/>
    <w:rsid w:val="00313B0F"/>
    <w:rsid w:val="00316666"/>
    <w:rsid w:val="00316E9F"/>
    <w:rsid w:val="00320390"/>
    <w:rsid w:val="00320D1C"/>
    <w:rsid w:val="0032143E"/>
    <w:rsid w:val="00322183"/>
    <w:rsid w:val="00325547"/>
    <w:rsid w:val="00326122"/>
    <w:rsid w:val="003271E1"/>
    <w:rsid w:val="0032721F"/>
    <w:rsid w:val="00331C46"/>
    <w:rsid w:val="00333C46"/>
    <w:rsid w:val="003340FF"/>
    <w:rsid w:val="0033546E"/>
    <w:rsid w:val="00335C6D"/>
    <w:rsid w:val="003378AD"/>
    <w:rsid w:val="00341ABE"/>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3EF"/>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2C7F"/>
    <w:rsid w:val="003A3D47"/>
    <w:rsid w:val="003A3F57"/>
    <w:rsid w:val="003A7C8A"/>
    <w:rsid w:val="003B1271"/>
    <w:rsid w:val="003B1FD8"/>
    <w:rsid w:val="003B3156"/>
    <w:rsid w:val="003B7166"/>
    <w:rsid w:val="003C0CF4"/>
    <w:rsid w:val="003C0D34"/>
    <w:rsid w:val="003C0DD5"/>
    <w:rsid w:val="003C38C3"/>
    <w:rsid w:val="003C3C1A"/>
    <w:rsid w:val="003C5079"/>
    <w:rsid w:val="003C50EC"/>
    <w:rsid w:val="003C75F2"/>
    <w:rsid w:val="003C7C89"/>
    <w:rsid w:val="003D3EE9"/>
    <w:rsid w:val="003D4C70"/>
    <w:rsid w:val="003D6886"/>
    <w:rsid w:val="003E02A6"/>
    <w:rsid w:val="003E0923"/>
    <w:rsid w:val="003E13C0"/>
    <w:rsid w:val="003E3BB7"/>
    <w:rsid w:val="003E4626"/>
    <w:rsid w:val="003E578A"/>
    <w:rsid w:val="003E686E"/>
    <w:rsid w:val="003E6B70"/>
    <w:rsid w:val="003E6F48"/>
    <w:rsid w:val="003E70EB"/>
    <w:rsid w:val="003F0CFD"/>
    <w:rsid w:val="003F1E39"/>
    <w:rsid w:val="003F1F9E"/>
    <w:rsid w:val="003F27CD"/>
    <w:rsid w:val="003F2CE5"/>
    <w:rsid w:val="003F33CE"/>
    <w:rsid w:val="003F681B"/>
    <w:rsid w:val="004008A1"/>
    <w:rsid w:val="00401F59"/>
    <w:rsid w:val="0040232B"/>
    <w:rsid w:val="00402D7A"/>
    <w:rsid w:val="0040524B"/>
    <w:rsid w:val="00407646"/>
    <w:rsid w:val="004116B6"/>
    <w:rsid w:val="0041291E"/>
    <w:rsid w:val="00415B51"/>
    <w:rsid w:val="004162A7"/>
    <w:rsid w:val="004165AB"/>
    <w:rsid w:val="00417193"/>
    <w:rsid w:val="00420956"/>
    <w:rsid w:val="00421CF1"/>
    <w:rsid w:val="004256C0"/>
    <w:rsid w:val="004259CC"/>
    <w:rsid w:val="00430383"/>
    <w:rsid w:val="0043047C"/>
    <w:rsid w:val="00431713"/>
    <w:rsid w:val="00432061"/>
    <w:rsid w:val="00433CD3"/>
    <w:rsid w:val="00433E4A"/>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3852"/>
    <w:rsid w:val="004557A5"/>
    <w:rsid w:val="004563BD"/>
    <w:rsid w:val="004615CF"/>
    <w:rsid w:val="00465698"/>
    <w:rsid w:val="00465910"/>
    <w:rsid w:val="00465BAC"/>
    <w:rsid w:val="00470394"/>
    <w:rsid w:val="00471E8C"/>
    <w:rsid w:val="004731FA"/>
    <w:rsid w:val="00473964"/>
    <w:rsid w:val="0047567C"/>
    <w:rsid w:val="00475741"/>
    <w:rsid w:val="00476C66"/>
    <w:rsid w:val="004771F4"/>
    <w:rsid w:val="00481894"/>
    <w:rsid w:val="00482126"/>
    <w:rsid w:val="00483312"/>
    <w:rsid w:val="00484968"/>
    <w:rsid w:val="00485568"/>
    <w:rsid w:val="004857B5"/>
    <w:rsid w:val="00485CB9"/>
    <w:rsid w:val="00490992"/>
    <w:rsid w:val="00490BCC"/>
    <w:rsid w:val="00493509"/>
    <w:rsid w:val="00493EFE"/>
    <w:rsid w:val="0049468D"/>
    <w:rsid w:val="00494EEF"/>
    <w:rsid w:val="0049525C"/>
    <w:rsid w:val="00495DB7"/>
    <w:rsid w:val="00496168"/>
    <w:rsid w:val="00496FAC"/>
    <w:rsid w:val="0049714B"/>
    <w:rsid w:val="004A05BD"/>
    <w:rsid w:val="004A2A82"/>
    <w:rsid w:val="004A2F7E"/>
    <w:rsid w:val="004A3AAA"/>
    <w:rsid w:val="004A4E1F"/>
    <w:rsid w:val="004A6EBC"/>
    <w:rsid w:val="004A7E4A"/>
    <w:rsid w:val="004B0920"/>
    <w:rsid w:val="004B17E3"/>
    <w:rsid w:val="004B34B7"/>
    <w:rsid w:val="004B4F18"/>
    <w:rsid w:val="004B5052"/>
    <w:rsid w:val="004B53BF"/>
    <w:rsid w:val="004C13AB"/>
    <w:rsid w:val="004C2940"/>
    <w:rsid w:val="004C2A29"/>
    <w:rsid w:val="004C6806"/>
    <w:rsid w:val="004D0BDB"/>
    <w:rsid w:val="004D1485"/>
    <w:rsid w:val="004D1C3F"/>
    <w:rsid w:val="004D36E4"/>
    <w:rsid w:val="004D6305"/>
    <w:rsid w:val="004D770D"/>
    <w:rsid w:val="004D7A64"/>
    <w:rsid w:val="004D7B86"/>
    <w:rsid w:val="004E080C"/>
    <w:rsid w:val="004E1506"/>
    <w:rsid w:val="004E25EA"/>
    <w:rsid w:val="004E3A42"/>
    <w:rsid w:val="004E4184"/>
    <w:rsid w:val="004E6300"/>
    <w:rsid w:val="004E6C41"/>
    <w:rsid w:val="004F0A30"/>
    <w:rsid w:val="004F48C2"/>
    <w:rsid w:val="004F531A"/>
    <w:rsid w:val="004F67C4"/>
    <w:rsid w:val="005041B7"/>
    <w:rsid w:val="00504BF4"/>
    <w:rsid w:val="00506A64"/>
    <w:rsid w:val="00514624"/>
    <w:rsid w:val="005151CD"/>
    <w:rsid w:val="0051603C"/>
    <w:rsid w:val="00517676"/>
    <w:rsid w:val="00522188"/>
    <w:rsid w:val="00525CFA"/>
    <w:rsid w:val="005263FB"/>
    <w:rsid w:val="00530FF1"/>
    <w:rsid w:val="005320DD"/>
    <w:rsid w:val="00532332"/>
    <w:rsid w:val="00536B6D"/>
    <w:rsid w:val="0053784C"/>
    <w:rsid w:val="00541060"/>
    <w:rsid w:val="0054122D"/>
    <w:rsid w:val="0054131B"/>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874"/>
    <w:rsid w:val="00563A8A"/>
    <w:rsid w:val="00563F4F"/>
    <w:rsid w:val="00564259"/>
    <w:rsid w:val="00564640"/>
    <w:rsid w:val="00565320"/>
    <w:rsid w:val="0056573A"/>
    <w:rsid w:val="00565A13"/>
    <w:rsid w:val="0057073F"/>
    <w:rsid w:val="00572243"/>
    <w:rsid w:val="005726FF"/>
    <w:rsid w:val="005740F6"/>
    <w:rsid w:val="00574652"/>
    <w:rsid w:val="00575619"/>
    <w:rsid w:val="00577448"/>
    <w:rsid w:val="00577494"/>
    <w:rsid w:val="00581984"/>
    <w:rsid w:val="005825CC"/>
    <w:rsid w:val="00583E30"/>
    <w:rsid w:val="0058525A"/>
    <w:rsid w:val="00587D67"/>
    <w:rsid w:val="005926AA"/>
    <w:rsid w:val="00592C54"/>
    <w:rsid w:val="00593156"/>
    <w:rsid w:val="00594C03"/>
    <w:rsid w:val="00594D95"/>
    <w:rsid w:val="005A045C"/>
    <w:rsid w:val="005A0C98"/>
    <w:rsid w:val="005A26D5"/>
    <w:rsid w:val="005A5B82"/>
    <w:rsid w:val="005A6BC1"/>
    <w:rsid w:val="005A6BE8"/>
    <w:rsid w:val="005B018C"/>
    <w:rsid w:val="005B0B88"/>
    <w:rsid w:val="005B1859"/>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1231"/>
    <w:rsid w:val="005D25E0"/>
    <w:rsid w:val="005D26A2"/>
    <w:rsid w:val="005D28E9"/>
    <w:rsid w:val="005D3EB7"/>
    <w:rsid w:val="005D4EF8"/>
    <w:rsid w:val="005D5B07"/>
    <w:rsid w:val="005D7B1F"/>
    <w:rsid w:val="005E0494"/>
    <w:rsid w:val="005E0B3A"/>
    <w:rsid w:val="005E2689"/>
    <w:rsid w:val="005E420D"/>
    <w:rsid w:val="005F0259"/>
    <w:rsid w:val="005F0603"/>
    <w:rsid w:val="005F077E"/>
    <w:rsid w:val="005F0B19"/>
    <w:rsid w:val="005F1592"/>
    <w:rsid w:val="005F2567"/>
    <w:rsid w:val="005F2C0F"/>
    <w:rsid w:val="005F70B9"/>
    <w:rsid w:val="006015ED"/>
    <w:rsid w:val="00602BB5"/>
    <w:rsid w:val="00603168"/>
    <w:rsid w:val="006039A3"/>
    <w:rsid w:val="00603EA5"/>
    <w:rsid w:val="006055E3"/>
    <w:rsid w:val="00605E97"/>
    <w:rsid w:val="006062E4"/>
    <w:rsid w:val="00607DCD"/>
    <w:rsid w:val="00610A1D"/>
    <w:rsid w:val="00611E81"/>
    <w:rsid w:val="006124A7"/>
    <w:rsid w:val="006127C2"/>
    <w:rsid w:val="00614102"/>
    <w:rsid w:val="00620ACA"/>
    <w:rsid w:val="00620E0A"/>
    <w:rsid w:val="00620FCF"/>
    <w:rsid w:val="006212D6"/>
    <w:rsid w:val="006219BC"/>
    <w:rsid w:val="00621E72"/>
    <w:rsid w:val="00623019"/>
    <w:rsid w:val="00623E3D"/>
    <w:rsid w:val="0062430E"/>
    <w:rsid w:val="00624FE1"/>
    <w:rsid w:val="006262B5"/>
    <w:rsid w:val="006263C9"/>
    <w:rsid w:val="00626AAC"/>
    <w:rsid w:val="00631E52"/>
    <w:rsid w:val="00633486"/>
    <w:rsid w:val="006348F0"/>
    <w:rsid w:val="00635212"/>
    <w:rsid w:val="00636DCD"/>
    <w:rsid w:val="00637658"/>
    <w:rsid w:val="0064163E"/>
    <w:rsid w:val="00641794"/>
    <w:rsid w:val="006433B6"/>
    <w:rsid w:val="00645C2C"/>
    <w:rsid w:val="0064698C"/>
    <w:rsid w:val="00647EF2"/>
    <w:rsid w:val="00650E87"/>
    <w:rsid w:val="006510C0"/>
    <w:rsid w:val="006528A6"/>
    <w:rsid w:val="00654DC5"/>
    <w:rsid w:val="006552F0"/>
    <w:rsid w:val="00657E1D"/>
    <w:rsid w:val="00657E85"/>
    <w:rsid w:val="00657E94"/>
    <w:rsid w:val="006608F8"/>
    <w:rsid w:val="00661E07"/>
    <w:rsid w:val="00662091"/>
    <w:rsid w:val="00662BA5"/>
    <w:rsid w:val="00663AA1"/>
    <w:rsid w:val="00663B09"/>
    <w:rsid w:val="00666FBE"/>
    <w:rsid w:val="006672EE"/>
    <w:rsid w:val="006707D9"/>
    <w:rsid w:val="00670BAD"/>
    <w:rsid w:val="00670DFB"/>
    <w:rsid w:val="0067133E"/>
    <w:rsid w:val="006721A7"/>
    <w:rsid w:val="00672F32"/>
    <w:rsid w:val="00674327"/>
    <w:rsid w:val="00674BC0"/>
    <w:rsid w:val="0067504E"/>
    <w:rsid w:val="006756AC"/>
    <w:rsid w:val="00675AE2"/>
    <w:rsid w:val="00675EF5"/>
    <w:rsid w:val="00676B06"/>
    <w:rsid w:val="00681611"/>
    <w:rsid w:val="006816E8"/>
    <w:rsid w:val="00682B5A"/>
    <w:rsid w:val="00682C3C"/>
    <w:rsid w:val="00685A74"/>
    <w:rsid w:val="00686EB8"/>
    <w:rsid w:val="00692662"/>
    <w:rsid w:val="00692AB9"/>
    <w:rsid w:val="00693F6D"/>
    <w:rsid w:val="006966A5"/>
    <w:rsid w:val="00697AFB"/>
    <w:rsid w:val="00697D4D"/>
    <w:rsid w:val="006A1144"/>
    <w:rsid w:val="006A27A0"/>
    <w:rsid w:val="006A572B"/>
    <w:rsid w:val="006A5C57"/>
    <w:rsid w:val="006B0927"/>
    <w:rsid w:val="006B2C3F"/>
    <w:rsid w:val="006B3611"/>
    <w:rsid w:val="006B6D9A"/>
    <w:rsid w:val="006B748A"/>
    <w:rsid w:val="006C13D1"/>
    <w:rsid w:val="006C298B"/>
    <w:rsid w:val="006C471C"/>
    <w:rsid w:val="006C6BF5"/>
    <w:rsid w:val="006D0BFE"/>
    <w:rsid w:val="006D1A4A"/>
    <w:rsid w:val="006D1D55"/>
    <w:rsid w:val="006D21B6"/>
    <w:rsid w:val="006D3B7B"/>
    <w:rsid w:val="006D425B"/>
    <w:rsid w:val="006D5FF6"/>
    <w:rsid w:val="006D6BAD"/>
    <w:rsid w:val="006D6F4F"/>
    <w:rsid w:val="006D7E10"/>
    <w:rsid w:val="006E2D1C"/>
    <w:rsid w:val="006F1960"/>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64C"/>
    <w:rsid w:val="0072584E"/>
    <w:rsid w:val="00726592"/>
    <w:rsid w:val="00730C26"/>
    <w:rsid w:val="007321C1"/>
    <w:rsid w:val="00733FCE"/>
    <w:rsid w:val="007345C9"/>
    <w:rsid w:val="0073521C"/>
    <w:rsid w:val="00737AF5"/>
    <w:rsid w:val="00737EE2"/>
    <w:rsid w:val="00740838"/>
    <w:rsid w:val="007425B1"/>
    <w:rsid w:val="00743165"/>
    <w:rsid w:val="0074366F"/>
    <w:rsid w:val="00743BA9"/>
    <w:rsid w:val="0074547D"/>
    <w:rsid w:val="007457C5"/>
    <w:rsid w:val="00747D64"/>
    <w:rsid w:val="00751240"/>
    <w:rsid w:val="0075151D"/>
    <w:rsid w:val="00751591"/>
    <w:rsid w:val="007520A7"/>
    <w:rsid w:val="007523D5"/>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96E70"/>
    <w:rsid w:val="007A0E49"/>
    <w:rsid w:val="007A29A4"/>
    <w:rsid w:val="007A4BA2"/>
    <w:rsid w:val="007A6E3F"/>
    <w:rsid w:val="007B1C83"/>
    <w:rsid w:val="007B45F6"/>
    <w:rsid w:val="007B5642"/>
    <w:rsid w:val="007B678C"/>
    <w:rsid w:val="007B6AFE"/>
    <w:rsid w:val="007C0818"/>
    <w:rsid w:val="007C28BA"/>
    <w:rsid w:val="007C4A43"/>
    <w:rsid w:val="007C64EB"/>
    <w:rsid w:val="007D06EC"/>
    <w:rsid w:val="007D0A40"/>
    <w:rsid w:val="007D164C"/>
    <w:rsid w:val="007D28CC"/>
    <w:rsid w:val="007D2FB2"/>
    <w:rsid w:val="007D3F75"/>
    <w:rsid w:val="007D44EF"/>
    <w:rsid w:val="007D45C3"/>
    <w:rsid w:val="007D4D75"/>
    <w:rsid w:val="007D517D"/>
    <w:rsid w:val="007D5A79"/>
    <w:rsid w:val="007E0A8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16145"/>
    <w:rsid w:val="00820F07"/>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5D9"/>
    <w:rsid w:val="0085591F"/>
    <w:rsid w:val="008564AF"/>
    <w:rsid w:val="008564B6"/>
    <w:rsid w:val="00857F12"/>
    <w:rsid w:val="008604F3"/>
    <w:rsid w:val="00860D63"/>
    <w:rsid w:val="00862406"/>
    <w:rsid w:val="00863940"/>
    <w:rsid w:val="00864E5B"/>
    <w:rsid w:val="00865B0B"/>
    <w:rsid w:val="008670F6"/>
    <w:rsid w:val="00867DB8"/>
    <w:rsid w:val="008702BD"/>
    <w:rsid w:val="00870CC4"/>
    <w:rsid w:val="00871E92"/>
    <w:rsid w:val="00871F52"/>
    <w:rsid w:val="00872465"/>
    <w:rsid w:val="0087289C"/>
    <w:rsid w:val="00874424"/>
    <w:rsid w:val="00874771"/>
    <w:rsid w:val="00877134"/>
    <w:rsid w:val="00877600"/>
    <w:rsid w:val="00880242"/>
    <w:rsid w:val="008807AA"/>
    <w:rsid w:val="00880E3E"/>
    <w:rsid w:val="008821B9"/>
    <w:rsid w:val="00882ECC"/>
    <w:rsid w:val="008838D0"/>
    <w:rsid w:val="008846C5"/>
    <w:rsid w:val="008851D1"/>
    <w:rsid w:val="00886939"/>
    <w:rsid w:val="00886F0C"/>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B6E01"/>
    <w:rsid w:val="008C056B"/>
    <w:rsid w:val="008C1CA6"/>
    <w:rsid w:val="008C262F"/>
    <w:rsid w:val="008C2737"/>
    <w:rsid w:val="008C30A5"/>
    <w:rsid w:val="008C4A0F"/>
    <w:rsid w:val="008C4C9D"/>
    <w:rsid w:val="008C6663"/>
    <w:rsid w:val="008C6BCD"/>
    <w:rsid w:val="008D08AE"/>
    <w:rsid w:val="008D0AA0"/>
    <w:rsid w:val="008D2317"/>
    <w:rsid w:val="008D33D0"/>
    <w:rsid w:val="008D6581"/>
    <w:rsid w:val="008D65B4"/>
    <w:rsid w:val="008D6ECC"/>
    <w:rsid w:val="008E148D"/>
    <w:rsid w:val="008E21B2"/>
    <w:rsid w:val="008E392A"/>
    <w:rsid w:val="008E5BEE"/>
    <w:rsid w:val="008E6165"/>
    <w:rsid w:val="008E729F"/>
    <w:rsid w:val="008E7475"/>
    <w:rsid w:val="008F1D32"/>
    <w:rsid w:val="008F236C"/>
    <w:rsid w:val="008F2BC6"/>
    <w:rsid w:val="008F54BD"/>
    <w:rsid w:val="008F5DEE"/>
    <w:rsid w:val="008F6165"/>
    <w:rsid w:val="00901810"/>
    <w:rsid w:val="00901F2C"/>
    <w:rsid w:val="00903060"/>
    <w:rsid w:val="00904893"/>
    <w:rsid w:val="00904AD8"/>
    <w:rsid w:val="00905E49"/>
    <w:rsid w:val="0090753F"/>
    <w:rsid w:val="00910CD2"/>
    <w:rsid w:val="00910FAD"/>
    <w:rsid w:val="009121BA"/>
    <w:rsid w:val="00912D23"/>
    <w:rsid w:val="009140ED"/>
    <w:rsid w:val="009156C8"/>
    <w:rsid w:val="009208CD"/>
    <w:rsid w:val="009219E8"/>
    <w:rsid w:val="009219F9"/>
    <w:rsid w:val="00921A08"/>
    <w:rsid w:val="00923150"/>
    <w:rsid w:val="009265AE"/>
    <w:rsid w:val="009275D9"/>
    <w:rsid w:val="0093158F"/>
    <w:rsid w:val="009318B7"/>
    <w:rsid w:val="009326AB"/>
    <w:rsid w:val="00933694"/>
    <w:rsid w:val="00933ECD"/>
    <w:rsid w:val="0093485E"/>
    <w:rsid w:val="009363CB"/>
    <w:rsid w:val="00936B3B"/>
    <w:rsid w:val="0093721F"/>
    <w:rsid w:val="0093781C"/>
    <w:rsid w:val="0094000D"/>
    <w:rsid w:val="00941B42"/>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1488"/>
    <w:rsid w:val="009768CE"/>
    <w:rsid w:val="00976C1B"/>
    <w:rsid w:val="00980623"/>
    <w:rsid w:val="0098186A"/>
    <w:rsid w:val="00982575"/>
    <w:rsid w:val="00982F91"/>
    <w:rsid w:val="00984540"/>
    <w:rsid w:val="009846FE"/>
    <w:rsid w:val="00986126"/>
    <w:rsid w:val="00987747"/>
    <w:rsid w:val="00987FF9"/>
    <w:rsid w:val="00990101"/>
    <w:rsid w:val="00990479"/>
    <w:rsid w:val="00992C64"/>
    <w:rsid w:val="009932FB"/>
    <w:rsid w:val="00994863"/>
    <w:rsid w:val="0099621D"/>
    <w:rsid w:val="0099652A"/>
    <w:rsid w:val="009A0C11"/>
    <w:rsid w:val="009A0D50"/>
    <w:rsid w:val="009A11F8"/>
    <w:rsid w:val="009A1393"/>
    <w:rsid w:val="009A1429"/>
    <w:rsid w:val="009A168D"/>
    <w:rsid w:val="009A1691"/>
    <w:rsid w:val="009A3133"/>
    <w:rsid w:val="009A4D81"/>
    <w:rsid w:val="009A5858"/>
    <w:rsid w:val="009A5913"/>
    <w:rsid w:val="009A5C36"/>
    <w:rsid w:val="009A6C36"/>
    <w:rsid w:val="009B0C50"/>
    <w:rsid w:val="009B215B"/>
    <w:rsid w:val="009B3431"/>
    <w:rsid w:val="009B35DF"/>
    <w:rsid w:val="009B60D5"/>
    <w:rsid w:val="009B64DB"/>
    <w:rsid w:val="009C08A9"/>
    <w:rsid w:val="009C4901"/>
    <w:rsid w:val="009C62CF"/>
    <w:rsid w:val="009C7C3D"/>
    <w:rsid w:val="009D11B1"/>
    <w:rsid w:val="009D168A"/>
    <w:rsid w:val="009D21D6"/>
    <w:rsid w:val="009D23CE"/>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480"/>
    <w:rsid w:val="00A43D38"/>
    <w:rsid w:val="00A465F9"/>
    <w:rsid w:val="00A47163"/>
    <w:rsid w:val="00A47C2D"/>
    <w:rsid w:val="00A51014"/>
    <w:rsid w:val="00A510FF"/>
    <w:rsid w:val="00A52372"/>
    <w:rsid w:val="00A525AB"/>
    <w:rsid w:val="00A53B06"/>
    <w:rsid w:val="00A540C3"/>
    <w:rsid w:val="00A56EAC"/>
    <w:rsid w:val="00A56F59"/>
    <w:rsid w:val="00A60822"/>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E18"/>
    <w:rsid w:val="00A82721"/>
    <w:rsid w:val="00A82940"/>
    <w:rsid w:val="00A83576"/>
    <w:rsid w:val="00A9154A"/>
    <w:rsid w:val="00A922B0"/>
    <w:rsid w:val="00A9380B"/>
    <w:rsid w:val="00A939D8"/>
    <w:rsid w:val="00A94265"/>
    <w:rsid w:val="00A95592"/>
    <w:rsid w:val="00A96B75"/>
    <w:rsid w:val="00A97BF4"/>
    <w:rsid w:val="00A97C02"/>
    <w:rsid w:val="00A97D56"/>
    <w:rsid w:val="00AA0497"/>
    <w:rsid w:val="00AA23B9"/>
    <w:rsid w:val="00AA2DF9"/>
    <w:rsid w:val="00AA4B5E"/>
    <w:rsid w:val="00AA61AA"/>
    <w:rsid w:val="00AA6E2E"/>
    <w:rsid w:val="00AA6F21"/>
    <w:rsid w:val="00AA7C97"/>
    <w:rsid w:val="00AB1CB6"/>
    <w:rsid w:val="00AB2664"/>
    <w:rsid w:val="00AB6802"/>
    <w:rsid w:val="00AB6E68"/>
    <w:rsid w:val="00AB7BE9"/>
    <w:rsid w:val="00AC0D45"/>
    <w:rsid w:val="00AC2C5A"/>
    <w:rsid w:val="00AC38C0"/>
    <w:rsid w:val="00AC3AB7"/>
    <w:rsid w:val="00AC401B"/>
    <w:rsid w:val="00AC45A5"/>
    <w:rsid w:val="00AC77A9"/>
    <w:rsid w:val="00AD3EB6"/>
    <w:rsid w:val="00AD4617"/>
    <w:rsid w:val="00AD512C"/>
    <w:rsid w:val="00AE07D8"/>
    <w:rsid w:val="00AE19FB"/>
    <w:rsid w:val="00AE2157"/>
    <w:rsid w:val="00AE2EDB"/>
    <w:rsid w:val="00AE5C84"/>
    <w:rsid w:val="00AE65AD"/>
    <w:rsid w:val="00AE75F4"/>
    <w:rsid w:val="00AF0A1E"/>
    <w:rsid w:val="00AF16AD"/>
    <w:rsid w:val="00AF280D"/>
    <w:rsid w:val="00AF3212"/>
    <w:rsid w:val="00AF3BD5"/>
    <w:rsid w:val="00AF6C83"/>
    <w:rsid w:val="00AF6EF5"/>
    <w:rsid w:val="00B00829"/>
    <w:rsid w:val="00B00BF7"/>
    <w:rsid w:val="00B02846"/>
    <w:rsid w:val="00B030B9"/>
    <w:rsid w:val="00B05152"/>
    <w:rsid w:val="00B0533C"/>
    <w:rsid w:val="00B071C8"/>
    <w:rsid w:val="00B072E1"/>
    <w:rsid w:val="00B11BD2"/>
    <w:rsid w:val="00B14019"/>
    <w:rsid w:val="00B140AD"/>
    <w:rsid w:val="00B145E1"/>
    <w:rsid w:val="00B15B65"/>
    <w:rsid w:val="00B1783A"/>
    <w:rsid w:val="00B204C5"/>
    <w:rsid w:val="00B2124B"/>
    <w:rsid w:val="00B216D4"/>
    <w:rsid w:val="00B22DB6"/>
    <w:rsid w:val="00B23264"/>
    <w:rsid w:val="00B23B00"/>
    <w:rsid w:val="00B23B58"/>
    <w:rsid w:val="00B2455C"/>
    <w:rsid w:val="00B246AD"/>
    <w:rsid w:val="00B25CF0"/>
    <w:rsid w:val="00B2622A"/>
    <w:rsid w:val="00B26BAC"/>
    <w:rsid w:val="00B27AFA"/>
    <w:rsid w:val="00B30133"/>
    <w:rsid w:val="00B317B5"/>
    <w:rsid w:val="00B332F2"/>
    <w:rsid w:val="00B33BA1"/>
    <w:rsid w:val="00B35892"/>
    <w:rsid w:val="00B3613E"/>
    <w:rsid w:val="00B36A06"/>
    <w:rsid w:val="00B400D6"/>
    <w:rsid w:val="00B40CEA"/>
    <w:rsid w:val="00B41C8D"/>
    <w:rsid w:val="00B41E33"/>
    <w:rsid w:val="00B435A7"/>
    <w:rsid w:val="00B443F8"/>
    <w:rsid w:val="00B46538"/>
    <w:rsid w:val="00B46D1D"/>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C1"/>
    <w:rsid w:val="00B70CF6"/>
    <w:rsid w:val="00B70FB3"/>
    <w:rsid w:val="00B74181"/>
    <w:rsid w:val="00B75336"/>
    <w:rsid w:val="00B757D8"/>
    <w:rsid w:val="00B770F6"/>
    <w:rsid w:val="00B77500"/>
    <w:rsid w:val="00B80FB1"/>
    <w:rsid w:val="00B81BAA"/>
    <w:rsid w:val="00B82004"/>
    <w:rsid w:val="00B82656"/>
    <w:rsid w:val="00B834D8"/>
    <w:rsid w:val="00B85F8B"/>
    <w:rsid w:val="00B86E17"/>
    <w:rsid w:val="00B9010E"/>
    <w:rsid w:val="00B90B8A"/>
    <w:rsid w:val="00B90F6C"/>
    <w:rsid w:val="00B9127C"/>
    <w:rsid w:val="00B9163D"/>
    <w:rsid w:val="00B934BB"/>
    <w:rsid w:val="00B95759"/>
    <w:rsid w:val="00B963A7"/>
    <w:rsid w:val="00BA22D2"/>
    <w:rsid w:val="00BA3089"/>
    <w:rsid w:val="00BA390E"/>
    <w:rsid w:val="00BA3FBF"/>
    <w:rsid w:val="00BA4454"/>
    <w:rsid w:val="00BA4889"/>
    <w:rsid w:val="00BA612B"/>
    <w:rsid w:val="00BA7592"/>
    <w:rsid w:val="00BB070B"/>
    <w:rsid w:val="00BB0CE0"/>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0A8"/>
    <w:rsid w:val="00BE7AF9"/>
    <w:rsid w:val="00BF041B"/>
    <w:rsid w:val="00BF204A"/>
    <w:rsid w:val="00BF340F"/>
    <w:rsid w:val="00BF5929"/>
    <w:rsid w:val="00BF5CF4"/>
    <w:rsid w:val="00C005F4"/>
    <w:rsid w:val="00C00949"/>
    <w:rsid w:val="00C009AA"/>
    <w:rsid w:val="00C01F47"/>
    <w:rsid w:val="00C0280D"/>
    <w:rsid w:val="00C0308E"/>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7406"/>
    <w:rsid w:val="00C519F9"/>
    <w:rsid w:val="00C52608"/>
    <w:rsid w:val="00C53579"/>
    <w:rsid w:val="00C53E2C"/>
    <w:rsid w:val="00C57CE7"/>
    <w:rsid w:val="00C60841"/>
    <w:rsid w:val="00C60A09"/>
    <w:rsid w:val="00C60B61"/>
    <w:rsid w:val="00C62F63"/>
    <w:rsid w:val="00C62FE2"/>
    <w:rsid w:val="00C63519"/>
    <w:rsid w:val="00C6521E"/>
    <w:rsid w:val="00C7118D"/>
    <w:rsid w:val="00C715A8"/>
    <w:rsid w:val="00C720BD"/>
    <w:rsid w:val="00C73405"/>
    <w:rsid w:val="00C75C88"/>
    <w:rsid w:val="00C75E0D"/>
    <w:rsid w:val="00C7717F"/>
    <w:rsid w:val="00C8014A"/>
    <w:rsid w:val="00C80E58"/>
    <w:rsid w:val="00C82758"/>
    <w:rsid w:val="00C85058"/>
    <w:rsid w:val="00C85AD9"/>
    <w:rsid w:val="00C86B32"/>
    <w:rsid w:val="00C9037F"/>
    <w:rsid w:val="00C92EAD"/>
    <w:rsid w:val="00C92F77"/>
    <w:rsid w:val="00C93D26"/>
    <w:rsid w:val="00C94C91"/>
    <w:rsid w:val="00CA0D0C"/>
    <w:rsid w:val="00CA1C96"/>
    <w:rsid w:val="00CA29C2"/>
    <w:rsid w:val="00CA4372"/>
    <w:rsid w:val="00CB24D9"/>
    <w:rsid w:val="00CB2DEF"/>
    <w:rsid w:val="00CB31D7"/>
    <w:rsid w:val="00CB39B8"/>
    <w:rsid w:val="00CB681B"/>
    <w:rsid w:val="00CB7E5A"/>
    <w:rsid w:val="00CC3473"/>
    <w:rsid w:val="00CC5B74"/>
    <w:rsid w:val="00CC68A2"/>
    <w:rsid w:val="00CC6BD3"/>
    <w:rsid w:val="00CC7DA6"/>
    <w:rsid w:val="00CD1933"/>
    <w:rsid w:val="00CD1B1E"/>
    <w:rsid w:val="00CD250A"/>
    <w:rsid w:val="00CD3314"/>
    <w:rsid w:val="00CD383F"/>
    <w:rsid w:val="00CD566B"/>
    <w:rsid w:val="00CD6908"/>
    <w:rsid w:val="00CD7395"/>
    <w:rsid w:val="00CE0397"/>
    <w:rsid w:val="00CE2D95"/>
    <w:rsid w:val="00CE360A"/>
    <w:rsid w:val="00CE5AE0"/>
    <w:rsid w:val="00CE66E1"/>
    <w:rsid w:val="00CE6E33"/>
    <w:rsid w:val="00CE6E64"/>
    <w:rsid w:val="00CF0B32"/>
    <w:rsid w:val="00CF45C5"/>
    <w:rsid w:val="00CF679D"/>
    <w:rsid w:val="00D0181F"/>
    <w:rsid w:val="00D024E4"/>
    <w:rsid w:val="00D04574"/>
    <w:rsid w:val="00D052EF"/>
    <w:rsid w:val="00D052F8"/>
    <w:rsid w:val="00D06CB2"/>
    <w:rsid w:val="00D10596"/>
    <w:rsid w:val="00D10AE0"/>
    <w:rsid w:val="00D115C3"/>
    <w:rsid w:val="00D11BD6"/>
    <w:rsid w:val="00D11C0A"/>
    <w:rsid w:val="00D1299A"/>
    <w:rsid w:val="00D129B9"/>
    <w:rsid w:val="00D14498"/>
    <w:rsid w:val="00D15512"/>
    <w:rsid w:val="00D209A8"/>
    <w:rsid w:val="00D21DA6"/>
    <w:rsid w:val="00D2302B"/>
    <w:rsid w:val="00D248E8"/>
    <w:rsid w:val="00D24F00"/>
    <w:rsid w:val="00D25057"/>
    <w:rsid w:val="00D253E9"/>
    <w:rsid w:val="00D27C0C"/>
    <w:rsid w:val="00D301AC"/>
    <w:rsid w:val="00D32201"/>
    <w:rsid w:val="00D32AB3"/>
    <w:rsid w:val="00D33612"/>
    <w:rsid w:val="00D33798"/>
    <w:rsid w:val="00D34D10"/>
    <w:rsid w:val="00D34DA0"/>
    <w:rsid w:val="00D355AB"/>
    <w:rsid w:val="00D364EA"/>
    <w:rsid w:val="00D37E17"/>
    <w:rsid w:val="00D37FEA"/>
    <w:rsid w:val="00D4081F"/>
    <w:rsid w:val="00D4657D"/>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624"/>
    <w:rsid w:val="00D8089F"/>
    <w:rsid w:val="00D832D7"/>
    <w:rsid w:val="00D83931"/>
    <w:rsid w:val="00D85624"/>
    <w:rsid w:val="00D864E7"/>
    <w:rsid w:val="00D867D8"/>
    <w:rsid w:val="00D86C2D"/>
    <w:rsid w:val="00D87453"/>
    <w:rsid w:val="00D922BA"/>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511A"/>
    <w:rsid w:val="00DB6164"/>
    <w:rsid w:val="00DB75D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1641"/>
    <w:rsid w:val="00E133A5"/>
    <w:rsid w:val="00E13C18"/>
    <w:rsid w:val="00E14B60"/>
    <w:rsid w:val="00E20A3C"/>
    <w:rsid w:val="00E23C15"/>
    <w:rsid w:val="00E24664"/>
    <w:rsid w:val="00E246F7"/>
    <w:rsid w:val="00E255CF"/>
    <w:rsid w:val="00E26B53"/>
    <w:rsid w:val="00E274C4"/>
    <w:rsid w:val="00E27554"/>
    <w:rsid w:val="00E304F3"/>
    <w:rsid w:val="00E31CF6"/>
    <w:rsid w:val="00E33378"/>
    <w:rsid w:val="00E33502"/>
    <w:rsid w:val="00E3371C"/>
    <w:rsid w:val="00E343D7"/>
    <w:rsid w:val="00E3480F"/>
    <w:rsid w:val="00E40AFA"/>
    <w:rsid w:val="00E41FE5"/>
    <w:rsid w:val="00E47029"/>
    <w:rsid w:val="00E50CB8"/>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346"/>
    <w:rsid w:val="00E728F4"/>
    <w:rsid w:val="00E72BA7"/>
    <w:rsid w:val="00E73846"/>
    <w:rsid w:val="00E74E35"/>
    <w:rsid w:val="00E74EC9"/>
    <w:rsid w:val="00E766D0"/>
    <w:rsid w:val="00E83421"/>
    <w:rsid w:val="00E86413"/>
    <w:rsid w:val="00E8712E"/>
    <w:rsid w:val="00E90758"/>
    <w:rsid w:val="00E95D4E"/>
    <w:rsid w:val="00E95FDB"/>
    <w:rsid w:val="00E96406"/>
    <w:rsid w:val="00E974FA"/>
    <w:rsid w:val="00E97CB6"/>
    <w:rsid w:val="00EA0B05"/>
    <w:rsid w:val="00EA0DED"/>
    <w:rsid w:val="00EA15F5"/>
    <w:rsid w:val="00EA2C62"/>
    <w:rsid w:val="00EA5758"/>
    <w:rsid w:val="00EA674D"/>
    <w:rsid w:val="00EB1735"/>
    <w:rsid w:val="00EB18E1"/>
    <w:rsid w:val="00EB3278"/>
    <w:rsid w:val="00EB3A57"/>
    <w:rsid w:val="00EB4512"/>
    <w:rsid w:val="00EB4AE9"/>
    <w:rsid w:val="00EB5207"/>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4428"/>
    <w:rsid w:val="00EE7571"/>
    <w:rsid w:val="00EF1C2F"/>
    <w:rsid w:val="00EF2122"/>
    <w:rsid w:val="00EF223E"/>
    <w:rsid w:val="00EF25C9"/>
    <w:rsid w:val="00EF2F0F"/>
    <w:rsid w:val="00EF4860"/>
    <w:rsid w:val="00EF6B42"/>
    <w:rsid w:val="00EF6E64"/>
    <w:rsid w:val="00F004A1"/>
    <w:rsid w:val="00F01D2C"/>
    <w:rsid w:val="00F02EDE"/>
    <w:rsid w:val="00F02F91"/>
    <w:rsid w:val="00F03BB5"/>
    <w:rsid w:val="00F04A6A"/>
    <w:rsid w:val="00F06CDB"/>
    <w:rsid w:val="00F10535"/>
    <w:rsid w:val="00F11576"/>
    <w:rsid w:val="00F13953"/>
    <w:rsid w:val="00F174B1"/>
    <w:rsid w:val="00F2043C"/>
    <w:rsid w:val="00F208E7"/>
    <w:rsid w:val="00F209B0"/>
    <w:rsid w:val="00F20A1B"/>
    <w:rsid w:val="00F2238E"/>
    <w:rsid w:val="00F26BCB"/>
    <w:rsid w:val="00F302B2"/>
    <w:rsid w:val="00F30EC9"/>
    <w:rsid w:val="00F30FD4"/>
    <w:rsid w:val="00F31BB8"/>
    <w:rsid w:val="00F35FE2"/>
    <w:rsid w:val="00F36095"/>
    <w:rsid w:val="00F409F6"/>
    <w:rsid w:val="00F41881"/>
    <w:rsid w:val="00F436F3"/>
    <w:rsid w:val="00F46597"/>
    <w:rsid w:val="00F52CF9"/>
    <w:rsid w:val="00F535D2"/>
    <w:rsid w:val="00F54402"/>
    <w:rsid w:val="00F54D5D"/>
    <w:rsid w:val="00F57D6B"/>
    <w:rsid w:val="00F62642"/>
    <w:rsid w:val="00F6408A"/>
    <w:rsid w:val="00F64B84"/>
    <w:rsid w:val="00F64CC1"/>
    <w:rsid w:val="00F65AE1"/>
    <w:rsid w:val="00F6620F"/>
    <w:rsid w:val="00F71AB9"/>
    <w:rsid w:val="00F730FC"/>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2BD2"/>
    <w:rsid w:val="00FA563C"/>
    <w:rsid w:val="00FA6242"/>
    <w:rsid w:val="00FA6940"/>
    <w:rsid w:val="00FA6A2E"/>
    <w:rsid w:val="00FA6AAA"/>
    <w:rsid w:val="00FB02A7"/>
    <w:rsid w:val="00FB19EA"/>
    <w:rsid w:val="00FB283F"/>
    <w:rsid w:val="00FB3599"/>
    <w:rsid w:val="00FB39F9"/>
    <w:rsid w:val="00FB40A8"/>
    <w:rsid w:val="00FB5336"/>
    <w:rsid w:val="00FB5D91"/>
    <w:rsid w:val="00FC0A7B"/>
    <w:rsid w:val="00FC12EA"/>
    <w:rsid w:val="00FC38CC"/>
    <w:rsid w:val="00FC3951"/>
    <w:rsid w:val="00FC3B05"/>
    <w:rsid w:val="00FC4E42"/>
    <w:rsid w:val="00FC5115"/>
    <w:rsid w:val="00FC74BB"/>
    <w:rsid w:val="00FC77D4"/>
    <w:rsid w:val="00FD09D3"/>
    <w:rsid w:val="00FD19A5"/>
    <w:rsid w:val="00FD22E9"/>
    <w:rsid w:val="00FD2670"/>
    <w:rsid w:val="00FD303F"/>
    <w:rsid w:val="00FD33E7"/>
    <w:rsid w:val="00FD3BDD"/>
    <w:rsid w:val="00FD5E76"/>
    <w:rsid w:val="00FE068D"/>
    <w:rsid w:val="00FE1260"/>
    <w:rsid w:val="00FE4763"/>
    <w:rsid w:val="00FE4DAD"/>
    <w:rsid w:val="00FE74D3"/>
    <w:rsid w:val="00FF051F"/>
    <w:rsid w:val="00FF1E43"/>
    <w:rsid w:val="00FF34BA"/>
    <w:rsid w:val="00FF3D55"/>
    <w:rsid w:val="00FF3FFB"/>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uiPriority="0"/>
    <w:lsdException w:name="annotation text" w:locked="1"/>
    <w:lsdException w:name="header" w:locked="1"/>
    <w:lsdException w:name="footer" w:locked="1"/>
    <w:lsdException w:name="index heading" w:semiHidden="1" w:unhideWhenUsed="1"/>
    <w:lsdException w:name="caption" w:locked="1" w:qFormat="1"/>
    <w:lsdException w:name="table of figures" w:locked="1"/>
    <w:lsdException w:name="envelope address" w:semiHidden="1" w:unhideWhenUsed="1"/>
    <w:lsdException w:name="envelope return" w:semiHidden="1" w:unhideWhenUsed="1"/>
    <w:lsdException w:name="footnote reference" w:locked="1" w:uiPriority="0"/>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 w:type="paragraph" w:customStyle="1" w:styleId="41">
    <w:name w:val="Χωρίς διάστιχο4"/>
    <w:rsid w:val="00990479"/>
    <w:pPr>
      <w:ind w:left="284"/>
    </w:pPr>
    <w:rPr>
      <w:rFonts w:ascii="Verdana" w:hAnsi="Verdana"/>
      <w:sz w:val="20"/>
      <w:szCs w:val="20"/>
      <w:lang w:eastAsia="en-US"/>
    </w:rPr>
  </w:style>
  <w:style w:type="character" w:customStyle="1" w:styleId="affa">
    <w:name w:val="Χαρακτήρες υποσημείωσης"/>
    <w:rsid w:val="00144ADA"/>
    <w:rPr>
      <w:vertAlign w:val="superscript"/>
    </w:rPr>
  </w:style>
  <w:style w:type="paragraph" w:styleId="33">
    <w:name w:val="Body Text Indent 3"/>
    <w:basedOn w:val="a1"/>
    <w:link w:val="3Char1"/>
    <w:uiPriority w:val="99"/>
    <w:semiHidden/>
    <w:unhideWhenUsed/>
    <w:rsid w:val="00071642"/>
    <w:pPr>
      <w:spacing w:after="120"/>
      <w:ind w:left="283"/>
    </w:pPr>
    <w:rPr>
      <w:sz w:val="16"/>
      <w:szCs w:val="16"/>
    </w:rPr>
  </w:style>
  <w:style w:type="character" w:customStyle="1" w:styleId="3Char1">
    <w:name w:val="Σώμα κείμενου με εσοχή 3 Char"/>
    <w:basedOn w:val="a2"/>
    <w:link w:val="33"/>
    <w:uiPriority w:val="99"/>
    <w:semiHidden/>
    <w:rsid w:val="00071642"/>
    <w:rPr>
      <w:sz w:val="16"/>
      <w:szCs w:val="16"/>
    </w:rPr>
  </w:style>
  <w:style w:type="paragraph" w:customStyle="1" w:styleId="xl63">
    <w:name w:val="xl63"/>
    <w:basedOn w:val="a1"/>
    <w:rsid w:val="00B95759"/>
    <w:pPr>
      <w:spacing w:before="100" w:beforeAutospacing="1" w:after="100" w:afterAutospacing="1"/>
      <w:textAlignment w:val="center"/>
    </w:pPr>
    <w:rPr>
      <w:rFonts w:ascii="Arial" w:hAnsi="Arial" w:cs="Arial"/>
      <w:sz w:val="20"/>
      <w:szCs w:val="20"/>
    </w:rPr>
  </w:style>
  <w:style w:type="paragraph" w:customStyle="1" w:styleId="xl95">
    <w:name w:val="xl95"/>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1"/>
    <w:rsid w:val="00B95759"/>
    <w:pPr>
      <w:spacing w:before="100" w:beforeAutospacing="1" w:after="100" w:afterAutospacing="1"/>
    </w:pPr>
    <w:rPr>
      <w:rFonts w:ascii="Arial" w:hAnsi="Arial" w:cs="Arial"/>
      <w:sz w:val="20"/>
      <w:szCs w:val="20"/>
    </w:rPr>
  </w:style>
  <w:style w:type="paragraph" w:customStyle="1" w:styleId="xl97">
    <w:name w:val="xl9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1"/>
    <w:rsid w:val="00B95759"/>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1"/>
    <w:rsid w:val="00B95759"/>
    <w:pPr>
      <w:spacing w:before="100" w:beforeAutospacing="1" w:after="100" w:afterAutospacing="1"/>
    </w:pPr>
    <w:rPr>
      <w:rFonts w:ascii="Arial" w:hAnsi="Arial" w:cs="Arial"/>
      <w:sz w:val="20"/>
      <w:szCs w:val="20"/>
    </w:rPr>
  </w:style>
  <w:style w:type="paragraph" w:customStyle="1" w:styleId="xl100">
    <w:name w:val="xl100"/>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1"/>
    <w:rsid w:val="00B95759"/>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1"/>
    <w:rsid w:val="00B95759"/>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1"/>
    <w:rsid w:val="00B9575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1"/>
    <w:rsid w:val="00B957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1"/>
    <w:rsid w:val="00B95759"/>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1"/>
    <w:rsid w:val="00B9575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1"/>
    <w:rsid w:val="00B95759"/>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1"/>
    <w:rsid w:val="00B95759"/>
    <w:pPr>
      <w:spacing w:before="100" w:beforeAutospacing="1" w:after="100" w:afterAutospacing="1"/>
    </w:pPr>
    <w:rPr>
      <w:rFonts w:ascii="Arial" w:hAnsi="Arial" w:cs="Arial"/>
      <w:b/>
      <w:bCs/>
      <w:sz w:val="20"/>
      <w:szCs w:val="20"/>
    </w:rPr>
  </w:style>
  <w:style w:type="paragraph" w:customStyle="1" w:styleId="xl113">
    <w:name w:val="xl11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1"/>
    <w:rsid w:val="00B95759"/>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1"/>
    <w:rsid w:val="00B957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1"/>
    <w:rsid w:val="00B95759"/>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1"/>
    <w:rsid w:val="00B95759"/>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1"/>
    <w:rsid w:val="00B9575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1"/>
    <w:rsid w:val="00B95759"/>
    <w:pPr>
      <w:spacing w:before="100" w:beforeAutospacing="1" w:after="100" w:afterAutospacing="1"/>
      <w:textAlignment w:val="center"/>
    </w:pPr>
    <w:rPr>
      <w:rFonts w:ascii="Arial" w:hAnsi="Arial" w:cs="Arial"/>
      <w:sz w:val="20"/>
      <w:szCs w:val="20"/>
    </w:rPr>
  </w:style>
  <w:style w:type="paragraph" w:customStyle="1" w:styleId="xl133">
    <w:name w:val="xl133"/>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1"/>
    <w:rsid w:val="00B95759"/>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1"/>
    <w:rsid w:val="00B95759"/>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1"/>
    <w:rsid w:val="00B95759"/>
    <w:pPr>
      <w:spacing w:before="100" w:beforeAutospacing="1" w:after="100" w:afterAutospacing="1"/>
      <w:jc w:val="center"/>
    </w:pPr>
    <w:rPr>
      <w:rFonts w:ascii="Arial" w:hAnsi="Arial" w:cs="Arial"/>
      <w:sz w:val="20"/>
      <w:szCs w:val="20"/>
    </w:rPr>
  </w:style>
  <w:style w:type="paragraph" w:customStyle="1" w:styleId="xl146">
    <w:name w:val="xl146"/>
    <w:basedOn w:val="a1"/>
    <w:rsid w:val="00B95759"/>
    <w:pPr>
      <w:spacing w:before="100" w:beforeAutospacing="1" w:after="100" w:afterAutospacing="1"/>
      <w:jc w:val="center"/>
    </w:pPr>
    <w:rPr>
      <w:rFonts w:ascii="Arial" w:hAnsi="Arial" w:cs="Arial"/>
      <w:sz w:val="20"/>
      <w:szCs w:val="20"/>
    </w:rPr>
  </w:style>
  <w:style w:type="paragraph" w:customStyle="1" w:styleId="xl147">
    <w:name w:val="xl147"/>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1"/>
    <w:rsid w:val="00B95759"/>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1"/>
    <w:rsid w:val="00B95759"/>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1"/>
    <w:rsid w:val="00B95759"/>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1"/>
    <w:rsid w:val="00B9575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1"/>
    <w:rsid w:val="00B95759"/>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1"/>
    <w:rsid w:val="00B95759"/>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1"/>
    <w:rsid w:val="00B95759"/>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1"/>
    <w:rsid w:val="00B95759"/>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1"/>
    <w:rsid w:val="00B9575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1"/>
    <w:rsid w:val="00B957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1"/>
    <w:rsid w:val="00B95759"/>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1"/>
    <w:rsid w:val="00B957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4955266">
      <w:bodyDiv w:val="1"/>
      <w:marLeft w:val="0"/>
      <w:marRight w:val="0"/>
      <w:marTop w:val="0"/>
      <w:marBottom w:val="0"/>
      <w:divBdr>
        <w:top w:val="none" w:sz="0" w:space="0" w:color="auto"/>
        <w:left w:val="none" w:sz="0" w:space="0" w:color="auto"/>
        <w:bottom w:val="none" w:sz="0" w:space="0" w:color="auto"/>
        <w:right w:val="none" w:sz="0" w:space="0" w:color="auto"/>
      </w:divBdr>
    </w:div>
    <w:div w:id="460729189">
      <w:bodyDiv w:val="1"/>
      <w:marLeft w:val="0"/>
      <w:marRight w:val="0"/>
      <w:marTop w:val="0"/>
      <w:marBottom w:val="0"/>
      <w:divBdr>
        <w:top w:val="none" w:sz="0" w:space="0" w:color="auto"/>
        <w:left w:val="none" w:sz="0" w:space="0" w:color="auto"/>
        <w:bottom w:val="none" w:sz="0" w:space="0" w:color="auto"/>
        <w:right w:val="none" w:sz="0" w:space="0" w:color="auto"/>
      </w:divBdr>
    </w:div>
    <w:div w:id="581371571">
      <w:bodyDiv w:val="1"/>
      <w:marLeft w:val="0"/>
      <w:marRight w:val="0"/>
      <w:marTop w:val="0"/>
      <w:marBottom w:val="0"/>
      <w:divBdr>
        <w:top w:val="none" w:sz="0" w:space="0" w:color="auto"/>
        <w:left w:val="none" w:sz="0" w:space="0" w:color="auto"/>
        <w:bottom w:val="none" w:sz="0" w:space="0" w:color="auto"/>
        <w:right w:val="none" w:sz="0" w:space="0" w:color="auto"/>
      </w:divBdr>
    </w:div>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685400906">
      <w:bodyDiv w:val="1"/>
      <w:marLeft w:val="0"/>
      <w:marRight w:val="0"/>
      <w:marTop w:val="0"/>
      <w:marBottom w:val="0"/>
      <w:divBdr>
        <w:top w:val="none" w:sz="0" w:space="0" w:color="auto"/>
        <w:left w:val="none" w:sz="0" w:space="0" w:color="auto"/>
        <w:bottom w:val="none" w:sz="0" w:space="0" w:color="auto"/>
        <w:right w:val="none" w:sz="0" w:space="0" w:color="auto"/>
      </w:divBdr>
    </w:div>
    <w:div w:id="966932497">
      <w:bodyDiv w:val="1"/>
      <w:marLeft w:val="0"/>
      <w:marRight w:val="0"/>
      <w:marTop w:val="0"/>
      <w:marBottom w:val="0"/>
      <w:divBdr>
        <w:top w:val="none" w:sz="0" w:space="0" w:color="auto"/>
        <w:left w:val="none" w:sz="0" w:space="0" w:color="auto"/>
        <w:bottom w:val="none" w:sz="0" w:space="0" w:color="auto"/>
        <w:right w:val="none" w:sz="0" w:space="0" w:color="auto"/>
      </w:divBdr>
    </w:div>
    <w:div w:id="1004629244">
      <w:bodyDiv w:val="1"/>
      <w:marLeft w:val="0"/>
      <w:marRight w:val="0"/>
      <w:marTop w:val="0"/>
      <w:marBottom w:val="0"/>
      <w:divBdr>
        <w:top w:val="none" w:sz="0" w:space="0" w:color="auto"/>
        <w:left w:val="none" w:sz="0" w:space="0" w:color="auto"/>
        <w:bottom w:val="none" w:sz="0" w:space="0" w:color="auto"/>
        <w:right w:val="none" w:sz="0" w:space="0" w:color="auto"/>
      </w:divBdr>
    </w:div>
    <w:div w:id="1918124710">
      <w:bodyDiv w:val="1"/>
      <w:marLeft w:val="0"/>
      <w:marRight w:val="0"/>
      <w:marTop w:val="0"/>
      <w:marBottom w:val="0"/>
      <w:divBdr>
        <w:top w:val="none" w:sz="0" w:space="0" w:color="auto"/>
        <w:left w:val="none" w:sz="0" w:space="0" w:color="auto"/>
        <w:bottom w:val="none" w:sz="0" w:space="0" w:color="auto"/>
        <w:right w:val="none" w:sz="0" w:space="0" w:color="auto"/>
      </w:divBdr>
    </w:div>
    <w:div w:id="1940916840">
      <w:bodyDiv w:val="1"/>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______________Microsoft_Office_Excel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D46BB57-11FE-4D49-82F5-A1F82B19E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739</Words>
  <Characters>3995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2018-09-28T12:44:00Z</cp:lastPrinted>
  <dcterms:created xsi:type="dcterms:W3CDTF">2018-09-28T12:38:00Z</dcterms:created>
  <dcterms:modified xsi:type="dcterms:W3CDTF">2018-09-28T12:48:00Z</dcterms:modified>
</cp:coreProperties>
</file>